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067" w:rsidRPr="0013785D" w:rsidRDefault="0013785D" w:rsidP="0013785D">
      <w:pPr>
        <w:autoSpaceDE w:val="0"/>
        <w:autoSpaceDN w:val="0"/>
        <w:spacing w:after="78" w:line="220" w:lineRule="exact"/>
        <w:jc w:val="right"/>
        <w:rPr>
          <w:lang w:val="ru-RU"/>
        </w:rPr>
      </w:pPr>
      <w:r>
        <w:rPr>
          <w:lang w:val="ru-RU"/>
        </w:rPr>
        <w:t>2.1.1</w:t>
      </w:r>
      <w:bookmarkStart w:id="0" w:name="_GoBack"/>
      <w:bookmarkEnd w:id="0"/>
    </w:p>
    <w:p w:rsidR="001A13A3" w:rsidRPr="00D035BE" w:rsidRDefault="001A13A3" w:rsidP="001A13A3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1A13A3" w:rsidRPr="00D035BE" w:rsidRDefault="001A13A3" w:rsidP="001A13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Кузембетьевская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 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им.Х.Г.Хусаинова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>»</w:t>
      </w:r>
    </w:p>
    <w:p w:rsidR="001A13A3" w:rsidRPr="00D035BE" w:rsidRDefault="001A13A3" w:rsidP="001A13A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Мензелинского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 </w:t>
      </w:r>
    </w:p>
    <w:p w:rsidR="001A13A3" w:rsidRPr="00D035BE" w:rsidRDefault="001A13A3" w:rsidP="001A13A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1A13A3" w:rsidRDefault="001A13A3" w:rsidP="001A13A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1A13A3" w:rsidRPr="002852C4" w:rsidRDefault="001A13A3" w:rsidP="001A13A3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5056511)</w:t>
      </w:r>
    </w:p>
    <w:p w:rsidR="001A13A3" w:rsidRPr="00A0172B" w:rsidRDefault="001A13A3" w:rsidP="001A13A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0172B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русскому языку</w:t>
      </w:r>
    </w:p>
    <w:p w:rsidR="001A13A3" w:rsidRPr="0013785D" w:rsidRDefault="001A13A3" w:rsidP="001A13A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13785D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13785D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1A13A3" w:rsidRPr="0013785D" w:rsidRDefault="001A13A3" w:rsidP="001A13A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A13A3" w:rsidRPr="0013785D" w:rsidRDefault="001A13A3" w:rsidP="001A13A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A13A3" w:rsidRPr="0013785D" w:rsidRDefault="001A13A3" w:rsidP="001A13A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A13A3" w:rsidRDefault="001A13A3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3A3" w:rsidRDefault="001A13A3">
      <w:pPr>
        <w:autoSpaceDE w:val="0"/>
        <w:autoSpaceDN w:val="0"/>
        <w:spacing w:before="31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1440" w:bottom="1088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21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E1067" w:rsidRPr="002852C4" w:rsidRDefault="00D964C3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(да​лее— ФГОС НОО), а также ориентирована на целевые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FE1067" w:rsidRPr="002852C4" w:rsidRDefault="00D964C3">
      <w:pPr>
        <w:autoSpaceDE w:val="0"/>
        <w:autoSpaceDN w:val="0"/>
        <w:spacing w:before="192" w:after="0" w:line="281" w:lineRule="auto"/>
        <w:ind w:right="144"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</w:t>
      </w:r>
    </w:p>
    <w:p w:rsidR="00FE1067" w:rsidRPr="002852C4" w:rsidRDefault="00D964C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 «Русский язык» обладает значительным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</w:t>
      </w:r>
    </w:p>
    <w:p w:rsidR="00FE1067" w:rsidRPr="002852C4" w:rsidRDefault="00D964C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обладает огромным потенциалом присвоения традиционных социокультурных и духовно​-нрав​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в том числе речевого, что способствует формированию внутренней позиции личности.</w:t>
      </w:r>
    </w:p>
    <w:p w:rsidR="00FE1067" w:rsidRPr="002852C4" w:rsidRDefault="00D964C3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 длительный процесс, разворачивающийся на протяжении изучения содержания предмета.</w:t>
      </w:r>
    </w:p>
    <w:p w:rsidR="00FE1067" w:rsidRPr="002852C4" w:rsidRDefault="00D964C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языка», — 675 (5 часов в неделю в каждом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43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классе): в 1 классе — 165 ч, во 2—4 классах — по 170 ч.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FE1067" w:rsidRPr="002852C4" w:rsidRDefault="00D964C3">
      <w:pPr>
        <w:autoSpaceDE w:val="0"/>
        <w:autoSpaceDN w:val="0"/>
        <w:spacing w:before="190" w:after="0"/>
        <w:ind w:right="144"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FE1067" w:rsidRPr="002852C4" w:rsidRDefault="00D964C3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FE1067" w:rsidRPr="002852C4" w:rsidRDefault="00D964C3">
      <w:pPr>
        <w:autoSpaceDE w:val="0"/>
        <w:autoSpaceDN w:val="0"/>
        <w:spacing w:before="190" w:after="0" w:line="271" w:lineRule="auto"/>
        <w:ind w:left="420" w:right="115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FE1067" w:rsidRPr="002852C4" w:rsidRDefault="00D964C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86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E1067" w:rsidRPr="002852C4" w:rsidRDefault="00D964C3">
      <w:pPr>
        <w:autoSpaceDE w:val="0"/>
        <w:autoSpaceDN w:val="0"/>
        <w:spacing w:before="346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FE1067" w:rsidRPr="002852C4" w:rsidRDefault="00D964C3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74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 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письма.Начертание</w:t>
      </w:r>
      <w:proofErr w:type="spellEnd"/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11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before="2" w:after="0" w:line="271" w:lineRule="auto"/>
        <w:ind w:left="180" w:right="2016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СИСТЕМАТИЧЕСКИЙ КУРС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​кие согласные звуки, их различение. Звонкие и глухие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буквами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FE1067" w:rsidRPr="002852C4" w:rsidRDefault="00D964C3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FE1067" w:rsidRPr="002852C4" w:rsidRDefault="00D964C3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180" w:right="864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40" w:right="676" w:bottom="398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/>
        <w:ind w:right="576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Ситуация общения: цель общения, с кем и где происходит об​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FE1067" w:rsidRPr="002852C4" w:rsidRDefault="00D964C3">
      <w:pPr>
        <w:autoSpaceDE w:val="0"/>
        <w:autoSpaceDN w:val="0"/>
        <w:spacing w:before="262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66" w:after="0"/>
        <w:ind w:right="432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как основное средство человеческого общения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явле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безударных гласных звуков, твёрдых и мягких согласных звуков, звонких и глухих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звуков; шипящие согласные звуки [ж], [ш], [ч’], [щ’]; обозначение на письме твёрдости и мягкости согласных звуков, функции букв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​кий, парный — непарный; согласный звонкий — глухой, пар​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непарный. Функции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: показатель мягкости предшествующего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конце и в середине слова; разделительный.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письме разделительных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ъ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ь.</w:t>
      </w:r>
    </w:p>
    <w:p w:rsidR="00FE1067" w:rsidRPr="002852C4" w:rsidRDefault="00D964C3">
      <w:pPr>
        <w:autoSpaceDE w:val="0"/>
        <w:autoSpaceDN w:val="0"/>
        <w:spacing w:before="70" w:after="0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Соотношение звукового и буквенного состава в словах с бук​вами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(в начале слова и после гласных). Деление слов на слоги (в том числе при стечении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78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). Использование отработанного перечня слов (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орфоэпиче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ского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словаря учебника) для решения практических задач.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 как единство звучания и значения. Лексическое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значе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 (общее представление). Выявление слов, значение которых требует уточнения. Определение значения слова по тек​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уточнение значения с помощью толкового словаря. Однозначные и многозначные слова (простые случаи,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наблю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). Наблюдение за использованием в речи синонимов, антонимов.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слова. Однокоренные (род​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ственные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неиз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​меняемых слов. Суффикс как часть слова (наблюдение). Приставка как часть слова (наблюдение).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(ознакомление): общее значение, во​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просы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(«кто?», «что?»), употребление в речи. Глагол (ознакомление): общее значение, вопросы («что де​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?», «что сделать?» и др.), употребление в речи. Имя прилагательное (ознакомление): общее значение,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вопро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(«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какой?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какая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?», «какое?», «какие?»), употребление в речи. Предлог. Отличие предлогов от приставок.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86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распро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странённые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предлоги: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в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на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из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без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над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до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у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о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 др.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Порядок слов в предложении; связь слов в предложении (по​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вторение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). Предложение как единица языка. Предложение и слово. От​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личие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 от слова. Наблюдение за выделением в уст​ной речи одного из слов предложения (логическое ударение). Виды предложений по цели высказывания: повествователь​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вопросительные, побудительные предложения. Виды предложений по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эмоциональной окраске (по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интона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): восклицательные и невосклицательные предложения.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Прописная буква в начале предложения и в именах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(имена, фамилии, клички животных); знаки препинания в конце предложения; перенос слов со строки на строку (без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учё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​та морфемного членения слова); гласные после шипящих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таниях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положении под ударением),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сочетания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чн</w:t>
      </w:r>
      <w:proofErr w:type="spellEnd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(повторение правил правописания, изученных в 1 классе). Орфографическая зоркость как осознание места возможного возникновения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орфографической ошибки. Понятие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орфограм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​мы. Различные способы решения орфографической задачи в за​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висимости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от места орфограммы в слове. Использование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​графического словаря учебника для определения (уточнения) написания слова. Контроль и самоконтроль при проверке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соб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предложенных текстов. Орфографическая зоркость как осознание места возможного возникновения орфографической ошибки. Понятие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орфограм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​мы. Различные способы решения орфографической задачи в за​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висимости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от места орфограммы в слове. Использование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графического словаря учебника для определения (уточнения) написания слова. Контроль 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 при проверке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соб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предложенных текстов.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·  разделительный мягкий знак;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·  сочетания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чт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нч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·  проверяемые безударные гласные в корне слова;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·  парные звонкие и глухие согласные в корне слова;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·  непроверяемые гласные и согласные (перечень слов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​графическом словаре учебника);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·  прописная буква в именах собственных: имена, фамилии, от​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чества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клички животных, географические названия;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·  раздельное написание предлогов с именами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Выбор языковых средств в соответствии с целями и условия​ми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поддер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​жать, закончить разговор, привлечь внимание и т. п.).</w:t>
      </w:r>
    </w:p>
    <w:p w:rsidR="00FE1067" w:rsidRPr="002852C4" w:rsidRDefault="00D964C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Практи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ческое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диалогической формой речи. Соблюдение норм речевого этикета и орфоэпических норм в ситуациях учеб​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E1067" w:rsidRPr="002852C4" w:rsidRDefault="00D964C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Составление устного рассказа по репродукции картины. Со​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ставление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главие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Подбор заголовков к предложенным текстам. Последовательность частей текста (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абзацев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). Корректирование текстов с нарушенным порядком предложений и абзацев.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E1067" w:rsidRPr="002852C4" w:rsidRDefault="00D964C3">
      <w:pPr>
        <w:autoSpaceDE w:val="0"/>
        <w:autoSpaceDN w:val="0"/>
        <w:spacing w:before="70" w:after="0" w:line="262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зительное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 текста вслух с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86" w:right="672" w:bottom="42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соблюдением правильной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инто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​нации.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Подробное изложение повествовательного текста объёмом 30—45 слов с опорой на вопросы.</w:t>
      </w:r>
    </w:p>
    <w:p w:rsidR="00FE1067" w:rsidRPr="002852C4" w:rsidRDefault="00D964C3">
      <w:pPr>
        <w:autoSpaceDE w:val="0"/>
        <w:autoSpaceDN w:val="0"/>
        <w:spacing w:before="262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Звуки русского языка: гласный/согласный, гласный удар​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/безударный, согласный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твёрдый/мягкий, парный/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непар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согласный глухой/звонкий, парный/непарный; функции разделительных мягкого и твёрдого знаков, условия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письме разделительных мягкого и твёрдого знаков (повторение изученного). Соотношение звукового и буквенного состава в словах с раз​делительными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непроизносимыми согласными. Использование алфавита при работе со словарями,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справоч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никами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каталогами.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отрабатывае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​мом в учебнике). Использование орфоэпического словаря для решения практических задач.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Повторение: лексическое значение слова. Прямое и переносное значение слова (ознакомление). Уста​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ревшие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 (ознакомление).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употребле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существительное. Измене​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по падежам и числам (склонение). Имена существительные 1, 2, 3​-го склонения. Имена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​тельные одушевлённые и неодушевлённые.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Имя прилагательное: общее значение, вопросы,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употребле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E1067" w:rsidRPr="002852C4" w:rsidRDefault="00D964C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Синтаксис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86" w:right="658" w:bottom="4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/>
        <w:ind w:right="144"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Предложение. Установление при помощи смысловых (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син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таксических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) вопросов связи между словами в предложении. Главные члены предложения — подлежащее и сказуемое.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Вто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ростепенные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E1067" w:rsidRPr="002852C4" w:rsidRDefault="00D964C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E1067" w:rsidRPr="002852C4" w:rsidRDefault="00D964C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FE1067" w:rsidRPr="002852C4" w:rsidRDefault="00D964C3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 разделительный твёрдый знак;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непроизносимые согласные в корне слова;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мягкий знак после шипящих на конце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​тельных (на уровне наблюдения);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прилага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​тельных (на уровне наблюдения);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предлогов с личными местоимениями;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непроверяемые гласные и согласные (перечень слов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​графическом словаре учебника);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раздельное написание частицы не с глаголами. 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диа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​логе и дискуссии; договариваться и приходить к общему решению в совместной деятельности; контролировать (устно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коор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динировать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) действия при проведении парной и групповой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​боты.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E1067" w:rsidRPr="002852C4" w:rsidRDefault="00D964C3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Изложение текста по коллективно или самостоятельно со​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ставленному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плану.</w:t>
      </w:r>
    </w:p>
    <w:p w:rsidR="00FE1067" w:rsidRPr="002852C4" w:rsidRDefault="00D964C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:rsidR="00FE1067" w:rsidRPr="002852C4" w:rsidRDefault="00D964C3">
      <w:pPr>
        <w:autoSpaceDE w:val="0"/>
        <w:autoSpaceDN w:val="0"/>
        <w:spacing w:before="262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язык межнационального общения. Раз​личные методы познания языка: наблюдение, анализ, лингвистический эксперимент, мини-​исследование, проект.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Фонетика и графика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704" w:bottom="30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8" w:line="220" w:lineRule="exact"/>
        <w:rPr>
          <w:lang w:val="ru-RU"/>
        </w:rPr>
      </w:pPr>
    </w:p>
    <w:p w:rsidR="00FE1067" w:rsidRPr="002852C4" w:rsidRDefault="00D964C3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Характеристика, сравнение, классификация звуков вне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в слове по заданным параметрам.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​буквенный разбор слова.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Правильная интонация в процессе говорения и чтения. Нор​мы произношения звуков и сочетаний звуков; ударение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нормами современного русского литератур​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78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продолжение работы: наблюдение за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ванием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 синонимов, антонимов, устаревших слов (про​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случаи). Наблюдение за использованием в речи фразеологизмов (про​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случаи).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стей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(ознакомление).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самостоятельные и служебные. Имя существительное. Склонение имён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 (кроме существительных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ья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типа гостья, на 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ье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типа ожерелье во множественном числе);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соб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-ин,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 имена суще​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ствительные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1, 2, 3-​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склонения (повторение изученного). Не​ склоняемые имена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существительные (ознакомление). Имя прилагательное. Зависимость формы имени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прилага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​тельного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3​-го лица единственного и множественного числа; склонение личных местоимений. Глагол.  Изменение глаголов по лицам и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числам  в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настоящем и будущем времени (спряжение) І и ІІ спряжение глаголов. Способы определения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спряжения глаголов. Наречие (общее представление). Значение, вопросы,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Слово, сочетание слов (словосочетание) и предложение,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осоз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их сходства и различий; виды предложений по цели высказывания (повествовательные, вопросительные и побуди​тельные);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вопро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​сов); распространённые и нераспространённые предложения (повторение изученного). Предложения с однородными членами: без союзов, с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а, но, с одиночным союзом и. Интонация перечисления в пред​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ложениях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​граммы в слове; контроль при проверке собственных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предло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женных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(повторение и применение на новом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орфогра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фическом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материале). Использование орфографического словаря для определения (уточнения) написания слова.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666" w:bottom="40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безударные падежные окончания имён существительных (кроме существительных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а также кроме собственных имён существительных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-ин,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безударные падежные окончания имён прилагательных;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мягкий знак после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шипящих  на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 конце  глаголов  в  форме 2-​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наличие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или  отсутствие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 мягкого  знака  в  глаголах 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ться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тся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безударные личные окончания глаголов;</w:t>
      </w:r>
    </w:p>
    <w:p w:rsidR="00FE1067" w:rsidRPr="002852C4" w:rsidRDefault="00D964C3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предложениях с однородными членами, соединёнными союзами и, а, но и без союзов.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80" w:after="0" w:line="262" w:lineRule="auto"/>
        <w:ind w:right="576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продолжение работы, начатой в предыдущих классах: ситуации устного 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письмен​ной речи. Изложение (подробный устный и письменный пересказ тек​ста; выборочный устный пересказ текста).</w:t>
      </w:r>
    </w:p>
    <w:p w:rsidR="00FE1067" w:rsidRPr="002852C4" w:rsidRDefault="00D964C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Сочинение как вид письменной работы. Изучающее, ознакомительное чтение. Поиск информации, заданной в тексте в явном виде. Формулирование простых вы​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водов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информации, содержащейся в тексте.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Интер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претация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обобщение содержащейся в тексте информации.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FE1067" w:rsidRPr="002852C4" w:rsidRDefault="00D964C3">
      <w:pPr>
        <w:autoSpaceDE w:val="0"/>
        <w:autoSpaceDN w:val="0"/>
        <w:spacing w:before="262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FE1067" w:rsidRPr="002852C4" w:rsidRDefault="00D964C3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</w:p>
    <w:p w:rsidR="00FE1067" w:rsidRPr="002852C4" w:rsidRDefault="00D964C3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 сопричастность к прошлому, настоящему и будущему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</w:p>
    <w:p w:rsidR="00FE1067" w:rsidRPr="002852C4" w:rsidRDefault="00D964C3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 уважение к своему и другим народам, формируемое в том числе на основе примеров из художественных произведений;</w:t>
      </w:r>
    </w:p>
    <w:p w:rsidR="00FE1067" w:rsidRPr="002852C4" w:rsidRDefault="00D964C3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нравственно​-этических нормах поведения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межличностных отношений, в том числе отражённых в художественных произведениях;</w:t>
      </w:r>
    </w:p>
    <w:p w:rsidR="00FE1067" w:rsidRPr="002852C4" w:rsidRDefault="00D964C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 с опорой на собственный жизненный и читательский опыт;</w:t>
      </w:r>
    </w:p>
    <w:p w:rsidR="00FE1067" w:rsidRPr="002852C4" w:rsidRDefault="00D964C3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E1067" w:rsidRPr="002852C4" w:rsidRDefault="00D964C3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физического  и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 морального вреда  другим  людям (в том числе связанного с использованием недопустимых средств языка);</w:t>
      </w:r>
    </w:p>
    <w:p w:rsidR="00FE1067" w:rsidRPr="002852C4" w:rsidRDefault="00D964C3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FE1067" w:rsidRPr="002852C4" w:rsidRDefault="00D964C3">
      <w:pPr>
        <w:autoSpaceDE w:val="0"/>
        <w:autoSpaceDN w:val="0"/>
        <w:spacing w:before="180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E1067" w:rsidRPr="002852C4" w:rsidRDefault="00D964C3">
      <w:pPr>
        <w:autoSpaceDE w:val="0"/>
        <w:autoSpaceDN w:val="0"/>
        <w:spacing w:before="238" w:after="0" w:line="262" w:lineRule="auto"/>
        <w:ind w:left="288" w:right="288"/>
        <w:jc w:val="center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стремление к самовыражению в разных видах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E1067" w:rsidRPr="002852C4" w:rsidRDefault="00D964C3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FE1067" w:rsidRPr="002852C4" w:rsidRDefault="00D964C3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бережное отношение к физическому и психическому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​вил общения;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FE1067" w:rsidRPr="002852C4" w:rsidRDefault="00D964C3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результатам труда, навыки участия в различных видах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FE1067" w:rsidRPr="002852C4" w:rsidRDefault="00D964C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формируемое в процессе работы с текстами;</w:t>
      </w:r>
    </w:p>
    <w:p w:rsidR="00FE1067" w:rsidRPr="002852C4" w:rsidRDefault="00D964C3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вред;</w:t>
      </w:r>
    </w:p>
    <w:p w:rsidR="00FE1067" w:rsidRPr="002852C4" w:rsidRDefault="00D964C3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E1067" w:rsidRPr="002852C4" w:rsidRDefault="00D964C3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познании, в том числе познавательный интерес к изучению русского языка, актив​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самостоятельность в его познании.</w:t>
      </w:r>
    </w:p>
    <w:p w:rsidR="00FE1067" w:rsidRPr="002852C4" w:rsidRDefault="00D964C3">
      <w:pPr>
        <w:autoSpaceDE w:val="0"/>
        <w:autoSpaceDN w:val="0"/>
        <w:spacing w:before="322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E1067" w:rsidRPr="002852C4" w:rsidRDefault="00D964C3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аналогии языковых единиц;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объединять объекты (языковые единицы) по определённо​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 языковых единиц (звуков, частей речи, предложений, текстов); </w:t>
      </w:r>
    </w:p>
    <w:p w:rsidR="00FE1067" w:rsidRPr="002852C4" w:rsidRDefault="00D964C3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языковые единицы;</w:t>
      </w:r>
    </w:p>
    <w:p w:rsidR="00FE1067" w:rsidRPr="002852C4" w:rsidRDefault="00D964C3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языковом материале закономерности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причинно-​следственные связи в ситуациях наблюдения за языковым материалом, делать выводы.</w:t>
      </w:r>
    </w:p>
    <w:p w:rsidR="00FE1067" w:rsidRPr="002852C4" w:rsidRDefault="00D964C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 помощью учителя формулировать цель, планировать из​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выполнения задания, выбирать наиболее подходящий (на основе предложенных критериев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);проводить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предложенному плану несложное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732" w:bottom="288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9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ind w:left="420"/>
        <w:rPr>
          <w:lang w:val="ru-RU"/>
        </w:rPr>
      </w:pP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выполнять по предложенному плану проектное задание;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доказательства​ми на основе результатов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проведённого наблюдения за языковым материалом (классификации, сравнения, исследования); 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вопросы в процессе анализа предложенного языкового материала;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FE1067" w:rsidRPr="002852C4" w:rsidRDefault="00D964C3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E1067" w:rsidRPr="002852C4" w:rsidRDefault="00D964C3">
      <w:pPr>
        <w:autoSpaceDE w:val="0"/>
        <w:autoSpaceDN w:val="0"/>
        <w:spacing w:before="180" w:after="0" w:line="262" w:lineRule="auto"/>
        <w:ind w:left="420"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информации: нужный словарь для получения запрашиваемой информации, для уточнения;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представленную в явном виде информацию в предложенном источнике: в слова​рях, справочниках;</w:t>
      </w:r>
    </w:p>
    <w:p w:rsidR="00FE1067" w:rsidRPr="002852C4" w:rsidRDefault="00D964C3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учебнику);соблюдать с помощью взрослых (педагогических работни​ков,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видео​,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понимать лингвистическую информацию, зафиксирован​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FE1067" w:rsidRPr="002852C4" w:rsidRDefault="00D964C3">
      <w:pPr>
        <w:tabs>
          <w:tab w:val="left" w:pos="180"/>
        </w:tabs>
        <w:autoSpaceDE w:val="0"/>
        <w:autoSpaceDN w:val="0"/>
        <w:spacing w:before="298" w:after="0" w:line="262" w:lineRule="auto"/>
        <w:ind w:right="1008"/>
        <w:rPr>
          <w:lang w:val="ru-RU"/>
        </w:rPr>
      </w:pP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E1067" w:rsidRPr="002852C4" w:rsidRDefault="00D964C3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</w:p>
    <w:p w:rsidR="00FE1067" w:rsidRPr="002852C4" w:rsidRDefault="00D964C3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собеседнику, со​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корректно и аргументированно высказывать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своё  мне​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постав​ленной задачей;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рас​суждение, повествование) в соответствии с речевой ситуацией;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небольшие публичные выступления 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мини-​исследования, проектного задания;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FE1067" w:rsidRPr="002852C4" w:rsidRDefault="00D964C3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универсальные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16" w:right="740" w:bottom="40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учебные действия.</w:t>
      </w:r>
    </w:p>
    <w:p w:rsidR="00FE1067" w:rsidRPr="002852C4" w:rsidRDefault="00D964C3">
      <w:pPr>
        <w:autoSpaceDE w:val="0"/>
        <w:autoSpaceDN w:val="0"/>
        <w:spacing w:before="190" w:after="0" w:line="338" w:lineRule="auto"/>
        <w:ind w:left="420" w:right="1440" w:hanging="240"/>
        <w:rPr>
          <w:lang w:val="ru-RU"/>
        </w:rPr>
      </w:pP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по​лучения результата;—  выстраивать последовательность выбранных действий.</w:t>
      </w:r>
    </w:p>
    <w:p w:rsidR="00FE1067" w:rsidRPr="002852C4" w:rsidRDefault="00D964C3">
      <w:pPr>
        <w:autoSpaceDE w:val="0"/>
        <w:autoSpaceDN w:val="0"/>
        <w:spacing w:before="178" w:after="0" w:line="338" w:lineRule="auto"/>
        <w:ind w:left="420" w:right="432" w:hanging="240"/>
        <w:rPr>
          <w:lang w:val="ru-RU"/>
        </w:rPr>
      </w:pPr>
      <w:r w:rsidRPr="002852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речевых и орфографических ошибок;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соотносить результат деятельности с поставленной учеб​ной задачей по выделению, характеристике, использованию языковых единиц;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ошибку, допущенную при работе с языковым материалом, находить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своей деятельности и деятельно​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FE1067" w:rsidRPr="002852C4" w:rsidRDefault="00D964C3">
      <w:pPr>
        <w:autoSpaceDE w:val="0"/>
        <w:autoSpaceDN w:val="0"/>
        <w:spacing w:before="322" w:after="0" w:line="343" w:lineRule="auto"/>
        <w:ind w:left="420" w:hanging="420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работы;—  проявлять готовность руководить, выполнять поручения, подчиняться, самостоятельно разрешать конфликты;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FE1067" w:rsidRPr="002852C4" w:rsidRDefault="00D964C3">
      <w:pPr>
        <w:autoSpaceDE w:val="0"/>
        <w:autoSpaceDN w:val="0"/>
        <w:spacing w:before="324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E1067" w:rsidRPr="002852C4" w:rsidRDefault="00D964C3">
      <w:pPr>
        <w:tabs>
          <w:tab w:val="left" w:pos="180"/>
          <w:tab w:val="left" w:pos="420"/>
        </w:tabs>
        <w:autoSpaceDE w:val="0"/>
        <w:autoSpaceDN w:val="0"/>
        <w:spacing w:before="264" w:after="0" w:line="367" w:lineRule="auto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слово и предложение; вычленять слова из пред​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вычленять звуки из слова;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гласные и согласные звуки (в том числе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гласный звук [и]);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ударные и безударные гласные звуки;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согласные звуки: мягкие и твёрдые, звонкие и глухие (вне слова и в слове);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«звук» и «буква»;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количество слогов в слове; 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86" w:right="882" w:bottom="432" w:left="666" w:header="720" w:footer="720" w:gutter="0"/>
          <w:cols w:space="720" w:equalWidth="0">
            <w:col w:w="10352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10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367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делить слова на слоги (простые случаи: слова без стечения согласных);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определять в слове ударный слог;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обозначать на письме мягкость согласных звуков буквами е, ё, ю, я и буквой ь в конце слова;—  правильно называть буквы русского алфавита;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писать аккуратным разборчивым почерком без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правила правописания: раздельное написание слов в предложении; —  знаки препинания в конце пред​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—  прописная буква в начале предложения и в именах собственных (имена, фамилии, клички животных);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перенос слов по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​гам (простые случаи: слова из слогов типа «согласный + глас​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»); —  гласные после шипящих в сочетаниях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 —  непроверяемые гласные и согласные (перечень слов в орфографическом словаре учебника);—  правильно списывать (без пропусков и искажений букв) слова и предложения, тексты объёмом не более 25 слов;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произношением;—  находить и исправлять ошибки на изученные правила, описки;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понимать прослушанный текст;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тексте слова, значение которых требует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предложение из набора форм слов;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устно составлять текст из 3—5 предложений по сюжет​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наблюдениям;—  использовать изученные понятия в процессе решения учебных задач.</w:t>
      </w:r>
    </w:p>
    <w:p w:rsidR="00FE1067" w:rsidRPr="002852C4" w:rsidRDefault="00D964C3">
      <w:pPr>
        <w:tabs>
          <w:tab w:val="left" w:pos="180"/>
          <w:tab w:val="left" w:pos="420"/>
        </w:tabs>
        <w:autoSpaceDE w:val="0"/>
        <w:autoSpaceDN w:val="0"/>
        <w:spacing w:before="322" w:after="0" w:line="341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втором классе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осознавать язык как основное средство общения;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согласные звуки вне слова и в слове по заданным параметрам: согласный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парный/непарный по твёрдости/мягкости; согласный парный/непарный по звонкости/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глу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хости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количество слогов в слове (в том числе при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чении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согласных); делить слово на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слоги;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соотношение звукового и буквенного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соста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с учётом функций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букв е, ё, ю, я;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28" w:right="814" w:bottom="468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10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353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обозначать на письме мягкость согласных звуков буквой мягкий знак в середине слова;—  находить однокоренные слова;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выделять в слове корень (простые случаи);выделять в слове окончание;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зывания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терминов);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слова,  отвечающие  на  вопросы  «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кто?»,«что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?»;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слова, отвечающие на вопросы «что де​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?», «что сделать?» и др.;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слова, отвечающие на вопросы «какой?», «какая?», «какое?», «какие?»;—  определять вид предложения по цели высказывания и по эмоциональной окраске;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находить место орфограммы в слове и между словами на изученные правила;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изученные правила правописания, в том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чис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: сочетания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чт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щн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нч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учебника); прописная бук​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именах, отчествах, фамилиях людей, кличках живот​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географических названиях; раздельное написание пред​логов с именами существительными, разделительный мягкий знак;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правильно списывать (без пропусков и искажений букв) слова и предложения, тексты объёмом не более 50 слов;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пользоваться толковым, орфографическим,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орфоэпиче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ским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словарями учебника;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устное диалогическое и монологическое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выска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зывание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(2—4 предложения на определённую тему, по наблюдениям) с соблюдением орфоэпических норм, правильной ин​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тонации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простые выводы на основе прочитанного (услышанного) устно и письменно (1—2 предложения);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предложения из слов, устанавливая между ни​ми смысловую связь по вопросам;—  определять тему текста и озаглавливать текст, отражая его тему;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составлять текст из разрозненных предложений, частей текста;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писать подробное изложение повествовательного текста объёмом 30—45 слов с опорой на вопросы;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значение изученных понятий; использовать изученные понятия.</w:t>
      </w:r>
    </w:p>
    <w:p w:rsidR="00FE1067" w:rsidRPr="002852C4" w:rsidRDefault="00D964C3">
      <w:pPr>
        <w:tabs>
          <w:tab w:val="left" w:pos="180"/>
          <w:tab w:val="left" w:pos="420"/>
        </w:tabs>
        <w:autoSpaceDE w:val="0"/>
        <w:autoSpaceDN w:val="0"/>
        <w:spacing w:before="322" w:after="0" w:line="331" w:lineRule="auto"/>
        <w:ind w:right="576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русского языка как государственного языка Российской Федерации;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28" w:right="758" w:bottom="482" w:left="666" w:header="720" w:footer="720" w:gutter="0"/>
          <w:cols w:space="720" w:equalWidth="0">
            <w:col w:w="10476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108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353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характеризовать, сравнивать, классифицировать звуки вне слова и в слове по заданным параметрам;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производить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​буквенный анализ слова (в словах с ор​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фограммами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без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транскрибирования);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функцию разделительных мягкого и твёрдого знаков в словах;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согласными;—  различать однокоренные слова и формы одного и того же слова;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однокоренные слова и слова с омонимичными корнями (без называния термина); —  различать однокоренные слова и синонимы;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находить в словах с однозначно выделяемыми морфемами окончание, корень, приставку, суффикс;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выявлять случаи употребления синонимов и антонимов; подбирать синонимы и антонимы к словам  разных частей речи;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слова, употреблённые в прямом и переносном значении (простые случаи);—  определять значение слова в тексте;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имена существительные; определять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грам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матические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деж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 склонять в единственном числе имена существительные с ударными окончаниями;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имена прилагательные; определять грамма​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тические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существительных;—  распознавать глаголы; различать глаголы, отвечающие на вопросы «что делать?» и «что сделать?»;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глаголов: форму времени, число, род (в про​шедшем времени);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изменять глагол по временам (простые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слу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​чаи), в прошедшем времени — по родам;—  распознавать личные местоимения (в начальной форме);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личные местоимения для устранения неоправданных повторов в тексте;—  различать предлоги и приставки;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определять вид предложения по цели высказывания и по эмоциональной окраске;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находить главные и второстепенные (без деления на виды) члены предложения;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распространённые и нераспространённые предложения;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место орфограммы в слове и между словами на изученные правила;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изученные правила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правопи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сания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в том числе непроверяемые гласные и согласные (пере​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чень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 в орфографическом словаре учебника); непроизносимые согласные в корне слова; разделительный твёрдый знак; мягкий знак после шипящих на конце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​тельных; не с глаголами; раздельное написание предлогов со словами; 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28" w:right="884" w:bottom="362" w:left="1086" w:header="720" w:footer="720" w:gutter="0"/>
          <w:cols w:space="720" w:equalWidth="0">
            <w:col w:w="9929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84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350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правильно списывать слова, предложения, тексты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объ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ёмом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не более 70 слов;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писать под диктовку тексты объёмом не более 65 слов с учётом изученных правил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понимать тексты разных типов, находить в тексте задан​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простые выводы на основе прочитанной (услышанной) информации устно и письменно (1—2 предложения);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устное диалогическое и монологическое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выска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зывание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(3—5 предложений на определённую тему, по наблюдениям) с соблюдением орфоэпических норм, правильной ин​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тонации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небольшие устные и письменные тексты (2—4 предложения), содержащие приглашение, просьбу,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изви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нение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благодарность, отказ, с использованием норм речевого этикета;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определять связь предложений в тексте (с помощью личных местоимений, синонимов, союзов и, а, но);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определять ключевые слова в тексте;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определять тему текста и основную мысль текста;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выявлять части текста (абзацы) и отражать с помощью ключевых слов или предложений их смысловое содержание;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текста, создавать по нему текст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коррек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​тировать текст;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писать подробное изложение по заданному, коллективно или самостоятельно составленному плану;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значение изученных понятий, использовать изученные понятия;—  уточнять значение слова с помощью толкового словаря.</w:t>
      </w:r>
    </w:p>
    <w:p w:rsidR="00FE1067" w:rsidRPr="002852C4" w:rsidRDefault="00D964C3">
      <w:pPr>
        <w:tabs>
          <w:tab w:val="left" w:pos="180"/>
          <w:tab w:val="left" w:pos="420"/>
        </w:tabs>
        <w:autoSpaceDE w:val="0"/>
        <w:autoSpaceDN w:val="0"/>
        <w:spacing w:before="322" w:after="0" w:line="338" w:lineRule="auto"/>
        <w:rPr>
          <w:lang w:val="ru-RU"/>
        </w:rPr>
      </w:pP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2852C4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многообразие языков и культур на территории Российской Федерации, осознавать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язык как одну из главных духовно​нравственных ценностей народа;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роль языка как основного средства общения; объяснять роль русского языка как </w:t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государственного языка Российской Федерации и языка межнационального общения;</w:t>
      </w:r>
      <w:r w:rsidRPr="002852C4">
        <w:rPr>
          <w:lang w:val="ru-RU"/>
        </w:rPr>
        <w:br/>
      </w:r>
      <w:r w:rsidRPr="002852C4">
        <w:rPr>
          <w:lang w:val="ru-RU"/>
        </w:rPr>
        <w:tab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осознавать правильную устную и письменную речь как показатель общей культуры человека;</w:t>
      </w:r>
    </w:p>
    <w:p w:rsidR="00FE1067" w:rsidRPr="002852C4" w:rsidRDefault="00D964C3">
      <w:pPr>
        <w:autoSpaceDE w:val="0"/>
        <w:autoSpaceDN w:val="0"/>
        <w:spacing w:before="238" w:after="0" w:line="329" w:lineRule="auto"/>
        <w:ind w:left="420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​буквенный разбор слов (в соответствии с предложенным в учебнике алгоритмом);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подбирать к предложенным словам синонимы; подбирать к предложенным словам антонимы;—  выявлять в речи слова, значение которых требует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уточне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определять значение слова по контексту;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разбор по составу слов с однозначно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выделяе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мыми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морфемами; составлять схему состава слова; соотносить состав слова с представленной схемой;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04" w:right="766" w:bottom="31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132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принадлежность слова к определённой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(в объёме изученного) по комплексу освоенных грамматических признаков;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​тельных: склонение, род, число, падеж; проводить разбор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име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​ни существительного как части речи;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прилагатель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 род (в единственном числе), число, падеж; проводить разбор имени прилагательного как части речи;</w:t>
      </w:r>
    </w:p>
    <w:p w:rsidR="00FE1067" w:rsidRPr="002852C4" w:rsidRDefault="00D964C3">
      <w:pPr>
        <w:autoSpaceDE w:val="0"/>
        <w:autoSpaceDN w:val="0"/>
        <w:spacing w:before="190" w:after="0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глаго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настоящем и будущем времени по лицам и числам (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спря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​гать); проводить разбор глагола как части речи;</w:t>
      </w:r>
    </w:p>
    <w:p w:rsidR="00FE1067" w:rsidRPr="002852C4" w:rsidRDefault="00D964C3">
      <w:pPr>
        <w:autoSpaceDE w:val="0"/>
        <w:autoSpaceDN w:val="0"/>
        <w:spacing w:before="192" w:after="0" w:line="271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личного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местоиме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начальной  форме</w:t>
      </w:r>
      <w:proofErr w:type="gram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:  лицо, число,  род  (у  местоимений 3-го лица в единственном числе); использовать личные место​имения для устранения неоправданных повторов в тексте;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предложение, словосочетание и слово;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предложения по цели высказывания и по эмоциональной окраске;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различать распространённые и нераспространённые пред​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предложения с однородными членами; со​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ставлять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 с однородными членами; использовать предложения с однородными членами в речи;</w:t>
      </w:r>
    </w:p>
    <w:p w:rsidR="00FE1067" w:rsidRPr="002852C4" w:rsidRDefault="00D964C3">
      <w:pPr>
        <w:autoSpaceDE w:val="0"/>
        <w:autoSpaceDN w:val="0"/>
        <w:spacing w:before="190" w:after="0" w:line="278" w:lineRule="auto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зывания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предложе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без называния терминов</w:t>
      </w:r>
      <w:proofErr w:type="gram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);​</w:t>
      </w:r>
      <w:proofErr w:type="gramEnd"/>
    </w:p>
    <w:p w:rsidR="00FE1067" w:rsidRPr="002852C4" w:rsidRDefault="00D964C3">
      <w:pPr>
        <w:autoSpaceDE w:val="0"/>
        <w:autoSpaceDN w:val="0"/>
        <w:spacing w:before="238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производить синтаксический разбор простого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предложе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E1067" w:rsidRPr="002852C4" w:rsidRDefault="00D964C3">
      <w:pPr>
        <w:autoSpaceDE w:val="0"/>
        <w:autoSpaceDN w:val="0"/>
        <w:spacing w:before="190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находить место орфограммы в слове и между словами на изученные правила;</w:t>
      </w:r>
    </w:p>
    <w:p w:rsidR="00FE1067" w:rsidRPr="002852C4" w:rsidRDefault="00D964C3">
      <w:pPr>
        <w:autoSpaceDE w:val="0"/>
        <w:autoSpaceDN w:val="0"/>
        <w:spacing w:before="190" w:after="0" w:line="283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изученные правила правописания, в том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чис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: непроверяемые гласные и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согласные (перечень слов в орфографическом словаре учебника); безударные падежные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оконча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(кроме существительных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, а также кроме 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собственных имён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, -ин,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); безударные падежные окончания имён прилагательных; мягкий знак после шипящих на конце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глаго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​лов в форме 2-​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числа; наличие или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отсут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ствие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мягкого знака в глаголах на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ться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тся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; безударные личные окончания глаголов; знаки препинания в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предложени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ях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с однородными членами, соединёнными союзами и, а, но и без союзов;</w:t>
      </w:r>
    </w:p>
    <w:p w:rsidR="00FE1067" w:rsidRPr="002852C4" w:rsidRDefault="00D964C3">
      <w:pPr>
        <w:autoSpaceDE w:val="0"/>
        <w:autoSpaceDN w:val="0"/>
        <w:spacing w:before="238" w:after="0" w:line="230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правильно списывать тексты объёмом не более 85 слов;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right="115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писать под диктовку тексты объёмом не более 80 слов с учётом изученных правил правописания;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исправлять орфографические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пунктуацион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на изученные правила, описки;</w:t>
      </w:r>
    </w:p>
    <w:p w:rsidR="00FE1067" w:rsidRPr="002852C4" w:rsidRDefault="00D964C3">
      <w:pPr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352" w:right="690" w:bottom="372" w:left="1086" w:header="720" w:footer="720" w:gutter="0"/>
          <w:cols w:space="720" w:equalWidth="0">
            <w:col w:w="1012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72" w:line="220" w:lineRule="exact"/>
        <w:rPr>
          <w:lang w:val="ru-RU"/>
        </w:rPr>
      </w:pPr>
    </w:p>
    <w:p w:rsidR="00FE1067" w:rsidRPr="002852C4" w:rsidRDefault="00D964C3">
      <w:pPr>
        <w:autoSpaceDE w:val="0"/>
        <w:autoSpaceDN w:val="0"/>
        <w:spacing w:after="0" w:line="353" w:lineRule="auto"/>
        <w:ind w:right="144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устное диалогическое и монологическое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высказы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вание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(4—6 предложений), соблюдая орфоэпические нормы, правильную интонацию, нормы речевого взаимодействия;—  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др.);—  определять тему и основную мысль текста;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самостоятель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​но озаглавливать текст с опорой на тему или основную мысль;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порядок предложений и частей текста;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к заданным текстам;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подробный пересказ текста (устно и 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менно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выборочный пересказ текста (устно);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писать (после предварительной подготовки) сочинения по заданным темам;</w:t>
      </w:r>
    </w:p>
    <w:p w:rsidR="00FE1067" w:rsidRPr="002852C4" w:rsidRDefault="00D964C3">
      <w:pPr>
        <w:autoSpaceDE w:val="0"/>
        <w:autoSpaceDN w:val="0"/>
        <w:spacing w:before="238" w:after="0" w:line="317" w:lineRule="auto"/>
        <w:rPr>
          <w:lang w:val="ru-RU"/>
        </w:rPr>
      </w:pP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ознакомительное, изучающее чтение, по​иск информации; формулировать устно и письменно простые выводы на основе прочитанной (услышанной) информации; ин​</w:t>
      </w:r>
      <w:r w:rsidRPr="002852C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2852C4">
        <w:rPr>
          <w:lang w:val="ru-RU"/>
        </w:rPr>
        <w:br/>
      </w:r>
      <w:proofErr w:type="spellStart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терпретировать</w:t>
      </w:r>
      <w:proofErr w:type="spellEnd"/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обобщать содержащуюся в тексте информацию;</w:t>
      </w:r>
      <w:r w:rsidRPr="002852C4">
        <w:rPr>
          <w:lang w:val="ru-RU"/>
        </w:rPr>
        <w:br/>
      </w:r>
      <w:r w:rsidRPr="002852C4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значение изученных понятий; использовать изученные понятия;—  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2" w:right="750" w:bottom="1440" w:left="1086" w:header="720" w:footer="720" w:gutter="0"/>
          <w:cols w:space="720" w:equalWidth="0">
            <w:col w:w="1006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4" w:line="220" w:lineRule="exact"/>
        <w:rPr>
          <w:lang w:val="ru-RU"/>
        </w:rPr>
      </w:pPr>
    </w:p>
    <w:p w:rsidR="00FE1067" w:rsidRDefault="00D964C3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E1067" w:rsidTr="002852C4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1087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FE1067" w:rsidRDefault="00FE1067"/>
        </w:tc>
      </w:tr>
      <w:tr w:rsidR="00FE1067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E1067" w:rsidRPr="0013785D" w:rsidTr="002852C4">
        <w:trPr>
          <w:trHeight w:hRule="exact" w:val="8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2852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852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2852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852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2852C4" w:rsidP="002852C4">
            <w:pPr>
              <w:rPr>
                <w:lang w:val="ru-RU"/>
              </w:rPr>
            </w:pPr>
            <w:r w:rsidRPr="001A13A3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2852C4" w:rsidRPr="0013785D" w:rsidTr="002852C4">
        <w:trPr>
          <w:trHeight w:hRule="exact" w:val="8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2852C4">
        <w:trPr>
          <w:trHeight w:hRule="exact" w:val="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2852C4">
        <w:trPr>
          <w:trHeight w:hRule="exact" w:val="8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2852C4">
        <w:trPr>
          <w:trHeight w:hRule="exact" w:val="9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2852C4">
        <w:trPr>
          <w:trHeight w:hRule="exact" w:val="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 Дифференциация парных по звонкости — глухости звуков (без введения 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терминов«звонкость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2852C4">
        <w:trPr>
          <w:trHeight w:hRule="exact" w:val="9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FE1067" w:rsidTr="002852C4">
        <w:trPr>
          <w:trHeight w:hRule="exact" w:val="1407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 w:rsidRPr="0013785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lastRenderedPageBreak/>
              <w:t>Раздел 3.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2852C4" w:rsidRPr="0013785D" w:rsidTr="002852C4">
        <w:trPr>
          <w:trHeight w:hRule="exact" w:val="9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2852C4">
        <w:trPr>
          <w:trHeight w:hRule="exact" w:val="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Default="002852C4" w:rsidP="002852C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2852C4" w:rsidRPr="0013785D" w:rsidTr="0031459C">
        <w:trPr>
          <w:trHeight w:hRule="exact" w:val="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Pr="001A13A3" w:rsidRDefault="002852C4" w:rsidP="002852C4">
            <w:pPr>
              <w:rPr>
                <w:lang w:val="ru-RU"/>
              </w:rPr>
            </w:pPr>
            <w:r w:rsidRPr="001A13A3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2852C4" w:rsidRPr="0013785D" w:rsidTr="0031459C">
        <w:trPr>
          <w:trHeight w:hRule="exact" w:val="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Pr="002852C4" w:rsidRDefault="002852C4" w:rsidP="002852C4">
            <w:pPr>
              <w:rPr>
                <w:lang w:val="ru-RU"/>
              </w:rPr>
            </w:pPr>
            <w:r w:rsidRPr="001A13A3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2852C4" w:rsidRPr="0013785D" w:rsidTr="0031459C">
        <w:trPr>
          <w:trHeight w:hRule="exact" w:val="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Pr="002852C4" w:rsidRDefault="002852C4" w:rsidP="002852C4">
            <w:pPr>
              <w:rPr>
                <w:lang w:val="ru-RU"/>
              </w:rPr>
            </w:pPr>
            <w:r w:rsidRPr="001A13A3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2852C4" w:rsidRPr="0013785D" w:rsidTr="0031459C">
        <w:trPr>
          <w:trHeight w:hRule="exact" w:val="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Pr="002852C4" w:rsidRDefault="002852C4" w:rsidP="002852C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52C4" w:rsidRDefault="002852C4" w:rsidP="002852C4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2852C4" w:rsidRPr="002852C4" w:rsidRDefault="002852C4" w:rsidP="002852C4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ши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9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</w:tbl>
    <w:p w:rsidR="00FE1067" w:rsidRPr="002852C4" w:rsidRDefault="00FE1067">
      <w:pPr>
        <w:autoSpaceDE w:val="0"/>
        <w:autoSpaceDN w:val="0"/>
        <w:spacing w:after="0" w:line="14" w:lineRule="exact"/>
        <w:rPr>
          <w:lang w:val="ru-RU"/>
        </w:rPr>
      </w:pPr>
    </w:p>
    <w:p w:rsidR="00FE1067" w:rsidRPr="002852C4" w:rsidRDefault="00FE1067">
      <w:pPr>
        <w:rPr>
          <w:lang w:val="ru-RU"/>
        </w:rPr>
        <w:sectPr w:rsidR="00FE1067" w:rsidRPr="002852C4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31459C" w:rsidRPr="0013785D" w:rsidTr="0031459C">
        <w:trPr>
          <w:trHeight w:hRule="exact" w:val="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rPr>
                <w:lang w:val="ru-RU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FE1067" w:rsidRPr="0013785D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31459C" w:rsidRPr="0013785D" w:rsidTr="0031459C">
        <w:trPr>
          <w:trHeight w:hRule="exact" w:val="9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45" w:lineRule="auto"/>
              <w:ind w:left="72" w:right="7200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как основное средство человеческого общения. 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31459C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31459C" w:rsidRPr="0013785D" w:rsidTr="0031459C">
        <w:trPr>
          <w:trHeight w:hRule="exact" w:val="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31459C" w:rsidRDefault="0031459C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145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31459C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31459C" w:rsidRDefault="0031459C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145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31459C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31459C" w:rsidRDefault="0031459C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1459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31459C" w:rsidRPr="0013785D" w:rsidTr="0031459C">
        <w:trPr>
          <w:trHeight w:hRule="exact" w:val="8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1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31459C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31459C" w:rsidRPr="0013785D" w:rsidTr="0031459C">
        <w:trPr>
          <w:trHeight w:hRule="exact" w:val="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B942A9">
        <w:trPr>
          <w:trHeight w:hRule="exact" w:val="10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31459C" w:rsidRPr="0013785D" w:rsidTr="0031459C">
        <w:trPr>
          <w:trHeight w:hRule="exact" w:val="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val="8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val="8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31459C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val="8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</w:tbl>
    <w:p w:rsidR="00FE1067" w:rsidRPr="002852C4" w:rsidRDefault="00FE1067">
      <w:pPr>
        <w:autoSpaceDE w:val="0"/>
        <w:autoSpaceDN w:val="0"/>
        <w:spacing w:after="0" w:line="14" w:lineRule="exact"/>
        <w:rPr>
          <w:lang w:val="ru-RU"/>
        </w:rPr>
      </w:pPr>
    </w:p>
    <w:p w:rsidR="00FE1067" w:rsidRPr="002852C4" w:rsidRDefault="00FE1067">
      <w:pPr>
        <w:rPr>
          <w:lang w:val="ru-RU"/>
        </w:rPr>
        <w:sectPr w:rsidR="00FE1067" w:rsidRPr="002852C4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31459C" w:rsidRPr="0013785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54" w:lineRule="auto"/>
              <w:ind w:left="72" w:right="302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животных;- перенос слов (без учёта морфемного членения слова);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слова с непроверяемыми гласными и согласными (перечень слов в орфографическом словаре учебника);- знаки препинания в конце предложения: точка, вопросительный и 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FD719D">
        <w:trPr>
          <w:trHeight w:hRule="exact" w:val="8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B942A9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31459C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1459C" w:rsidRPr="0013785D" w:rsidTr="0031459C">
        <w:trPr>
          <w:trHeight w:hRule="exact" w:val="8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B942A9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31459C" w:rsidRPr="0013785D" w:rsidTr="0031459C">
        <w:trPr>
          <w:trHeight w:hRule="exact" w:val="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2852C4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Default="0031459C" w:rsidP="0031459C">
            <w:pPr>
              <w:rPr>
                <w:w w:val="105"/>
                <w:sz w:val="15"/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  <w:p w:rsidR="00FD719D" w:rsidRDefault="00FD719D" w:rsidP="0031459C">
            <w:pPr>
              <w:rPr>
                <w:w w:val="105"/>
                <w:sz w:val="15"/>
                <w:lang w:val="ru-RU"/>
              </w:rPr>
            </w:pPr>
          </w:p>
          <w:p w:rsidR="00FD719D" w:rsidRPr="002852C4" w:rsidRDefault="00FD719D" w:rsidP="0031459C">
            <w:pPr>
              <w:rPr>
                <w:lang w:val="ru-RU"/>
              </w:rPr>
            </w:pPr>
          </w:p>
        </w:tc>
      </w:tr>
      <w:tr w:rsidR="0031459C" w:rsidRPr="0013785D" w:rsidTr="00FD719D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  <w:p w:rsidR="00FD719D" w:rsidRDefault="00FD719D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FD719D" w:rsidRDefault="00FD719D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FD719D" w:rsidRPr="002852C4" w:rsidRDefault="00FD719D" w:rsidP="0031459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Pr="00B942A9" w:rsidRDefault="00B942A9" w:rsidP="0031459C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42A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1459C" w:rsidRDefault="0031459C" w:rsidP="0031459C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31459C" w:rsidRPr="002852C4" w:rsidRDefault="0031459C" w:rsidP="0031459C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  <w:p w:rsidR="00FD719D" w:rsidRDefault="00FD719D">
            <w:pPr>
              <w:autoSpaceDE w:val="0"/>
              <w:autoSpaceDN w:val="0"/>
              <w:spacing w:before="74" w:after="0" w:line="230" w:lineRule="auto"/>
              <w:ind w:left="72"/>
            </w:pPr>
          </w:p>
        </w:tc>
        <w:tc>
          <w:tcPr>
            <w:tcW w:w="362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1459C" w:rsidRDefault="0031459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</w:tbl>
    <w:p w:rsidR="0031459C" w:rsidRDefault="0031459C">
      <w:pPr>
        <w:autoSpaceDE w:val="0"/>
        <w:autoSpaceDN w:val="0"/>
        <w:spacing w:before="188" w:after="94" w:line="230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31459C" w:rsidRDefault="0031459C">
      <w:pPr>
        <w:autoSpaceDE w:val="0"/>
        <w:autoSpaceDN w:val="0"/>
        <w:spacing w:before="188" w:after="94" w:line="230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31459C" w:rsidRDefault="0031459C">
      <w:pPr>
        <w:autoSpaceDE w:val="0"/>
        <w:autoSpaceDN w:val="0"/>
        <w:spacing w:before="188" w:after="94" w:line="230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31459C" w:rsidRDefault="0031459C">
      <w:pPr>
        <w:autoSpaceDE w:val="0"/>
        <w:autoSpaceDN w:val="0"/>
        <w:spacing w:before="188" w:after="94" w:line="230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31459C" w:rsidRDefault="0031459C">
      <w:pPr>
        <w:autoSpaceDE w:val="0"/>
        <w:autoSpaceDN w:val="0"/>
        <w:spacing w:before="188" w:after="94" w:line="230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FE1067" w:rsidRDefault="00D964C3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E1067">
        <w:trPr>
          <w:trHeight w:hRule="exact" w:val="576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</w:tr>
      <w:tr w:rsidR="00FE1067" w:rsidRPr="0013785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Общие сведения о языке</w:t>
            </w:r>
          </w:p>
        </w:tc>
      </w:tr>
      <w:tr w:rsidR="00FE1067" w:rsidRPr="0013785D" w:rsidTr="00FD719D">
        <w:trPr>
          <w:trHeight w:hRule="exact" w:val="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как основное средство человеческого общения и явление национальной культуры.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Многообразие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пространства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мира (первоначальные представления).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hRule="exact" w:val="99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различными методами познания языка: наблюдение, анализ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  <w:tr w:rsidR="00FE1067" w:rsidRPr="0013785D" w:rsidTr="00FD719D">
        <w:trPr>
          <w:trHeight w:hRule="exact" w:val="11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ж], [ш], [ч’], [щ’]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обозначение на письме твёрдости и мягкости согласных звуков, функции букв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согласный звук [й’] и гласный звук [и].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</w:tbl>
    <w:p w:rsidR="00FE1067" w:rsidRPr="002852C4" w:rsidRDefault="00FE1067">
      <w:pPr>
        <w:autoSpaceDE w:val="0"/>
        <w:autoSpaceDN w:val="0"/>
        <w:spacing w:after="0" w:line="14" w:lineRule="exact"/>
        <w:rPr>
          <w:lang w:val="ru-RU"/>
        </w:rPr>
      </w:pPr>
    </w:p>
    <w:p w:rsidR="00FE1067" w:rsidRPr="002852C4" w:rsidRDefault="00FE1067">
      <w:pPr>
        <w:rPr>
          <w:lang w:val="ru-RU"/>
        </w:rPr>
        <w:sectPr w:rsidR="00FE1067" w:rsidRPr="002852C4">
          <w:pgSz w:w="16840" w:h="11900"/>
          <w:pgMar w:top="284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FE1067" w:rsidRPr="0013785D" w:rsidTr="00FD719D">
        <w:trPr>
          <w:trHeight w:hRule="exact" w:val="8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—непарный.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Функции ь: показатель мягкости предшествующего согласного в конце и в середине слова; разделительный.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ъ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соотношения звукового и буквенного состава в словах с буквами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начале слова и после гласных).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Деление слов на слоги (в том числе при стечении согласных).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val="84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знания алфавита при работе со словарями.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sz w:val="16"/>
                <w:szCs w:val="16"/>
                <w:lang w:val="ru-RU"/>
              </w:rPr>
            </w:pPr>
            <w:r w:rsidRPr="00FD719D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  <w:tr w:rsidR="00FE1067" w:rsidRPr="0013785D" w:rsidTr="00FD719D">
        <w:trPr>
          <w:trHeight w:hRule="exact"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слова как единства звучания и значения. Лексическое значение слова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hRule="exact"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hRule="exact"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Однозначные и многозначные слова (простые случаи, наблюдение)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FD719D">
        <w:trPr>
          <w:trHeight w:hRule="exact" w:val="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использованием в речи синонимов, антонимов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FD719D" w:rsidRDefault="00FD719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D719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719D" w:rsidRDefault="00FD719D" w:rsidP="00FD719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FD719D" w:rsidP="00FD719D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FE1067" w:rsidRPr="0013785D" w:rsidTr="001B3FC1">
        <w:trPr>
          <w:trHeight w:val="9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(простые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9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Окончание как изменяемая часть слова. Изменение формы слова с помощью окончания.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изменяемых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неизменяемых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9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Суффикс как часть слова (наблюдение). Приставка как часть слова (наблюдение)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  <w:tr w:rsidR="00FE1067" w:rsidRPr="0013785D" w:rsidTr="001B3FC1">
        <w:trPr>
          <w:trHeight w:val="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Имя существительное (ознакомление): общее значение, вопросы («кто?», «что?»), 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Глагол (ознакомление): общее значение, вопросы («что делать?», «что сделать?» и др.), 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 в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8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Предлог. Отличие предлогов от приставок. Наиболее распространённые предлоги: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в, на, из, без, над, до, у, о, об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ind w:left="72" w:right="6048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Порядок слов в предложении; связь слов в предложении (повторение). </w:t>
            </w:r>
            <w:r w:rsidRPr="002852C4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и слово. Отличие предложения от слова. Наблюдение за выделением в устной речи одного из слов предложения (логическое ударение)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</w:tbl>
    <w:p w:rsidR="00FE1067" w:rsidRPr="002852C4" w:rsidRDefault="00FE1067">
      <w:pPr>
        <w:autoSpaceDE w:val="0"/>
        <w:autoSpaceDN w:val="0"/>
        <w:spacing w:after="0" w:line="14" w:lineRule="exact"/>
        <w:rPr>
          <w:lang w:val="ru-RU"/>
        </w:rPr>
      </w:pPr>
    </w:p>
    <w:p w:rsidR="00FE1067" w:rsidRPr="002852C4" w:rsidRDefault="00FE1067">
      <w:pPr>
        <w:rPr>
          <w:lang w:val="ru-RU"/>
        </w:rPr>
        <w:sectPr w:rsidR="00FE1067" w:rsidRPr="002852C4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0950"/>
        <w:gridCol w:w="528"/>
        <w:gridCol w:w="1106"/>
        <w:gridCol w:w="1140"/>
        <w:gridCol w:w="1382"/>
      </w:tblGrid>
      <w:tr w:rsidR="00FE1067" w:rsidRPr="0013785D" w:rsidTr="001B3FC1">
        <w:trPr>
          <w:trHeight w:hRule="exact"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hRule="exact"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 правил право-писания, изученных в 1 классе: 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ши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сочетания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Понятие орфограммы.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орфографического словаря учебника для определения (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уточ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​нения) написания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54" w:lineRule="auto"/>
              <w:ind w:left="72" w:right="2736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разделительный мягкий знак;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щн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нч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проверяемые безударные гласные в корне слова;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парные звонкие и глухие согласные в корне слова;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непроверяемые гласные и согласные (перечень слов в орфографическом словаре учебника);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именах собственных: имена, фамилии, отчества людей, клички животных, географические названия;- раздельное написание предлогов с именами существительными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устного рассказа по репродукции картины. Составление устного рассказа по личным наблюдениям и вопросам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 w:rsidR="00FE1067" w:rsidRPr="002852C4" w:rsidRDefault="00D964C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Типы текстов: описание, повествование, рассуждение, их особенности (первичное 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Знакомство с жанром поздравления.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1B3FC1">
        <w:trPr>
          <w:trHeight w:val="87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8.8.</w:t>
            </w:r>
          </w:p>
        </w:tc>
        <w:tc>
          <w:tcPr>
            <w:tcW w:w="10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Выразительное чтение текста вслух с соблюдением правильной интонации.</w:t>
            </w:r>
          </w:p>
          <w:p w:rsidR="00FE1067" w:rsidRPr="002852C4" w:rsidRDefault="00D964C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1B3FC1" w:rsidRDefault="001B3FC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B3FC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FC1" w:rsidRDefault="001B3FC1" w:rsidP="001B3FC1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1B3FC1" w:rsidP="001B3FC1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2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</w:tbl>
    <w:p w:rsidR="00FE1067" w:rsidRDefault="00FE1067">
      <w:pPr>
        <w:autoSpaceDE w:val="0"/>
        <w:autoSpaceDN w:val="0"/>
        <w:spacing w:after="0" w:line="14" w:lineRule="exact"/>
      </w:pPr>
    </w:p>
    <w:p w:rsidR="00FE1067" w:rsidRDefault="00FE1067">
      <w:pPr>
        <w:sectPr w:rsidR="00FE1067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Default="00FE10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1346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1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32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</w:tbl>
    <w:p w:rsidR="00FE1067" w:rsidRDefault="00D964C3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E1067">
        <w:trPr>
          <w:trHeight w:hRule="exact" w:val="57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</w:tr>
      <w:tr w:rsidR="00FE1067" w:rsidRPr="0013785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Сведения о русском языке</w:t>
            </w:r>
          </w:p>
        </w:tc>
      </w:tr>
      <w:tr w:rsidR="00FE1067" w:rsidRPr="0013785D" w:rsidTr="004814BF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Повторение: 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 словах с непроизносимыми согласными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FE10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50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Повторение: лексическое значение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Прямое и переносное значение слова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Устаревшие слова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Нулевое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окончание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4814BF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14B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 речи.</w:t>
            </w:r>
          </w:p>
          <w:p w:rsidR="00FE1067" w:rsidRPr="002852C4" w:rsidRDefault="00D964C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</w:tbl>
    <w:p w:rsidR="00FE1067" w:rsidRPr="002852C4" w:rsidRDefault="00FE1067">
      <w:pPr>
        <w:autoSpaceDE w:val="0"/>
        <w:autoSpaceDN w:val="0"/>
        <w:spacing w:after="0" w:line="14" w:lineRule="exact"/>
        <w:rPr>
          <w:lang w:val="ru-RU"/>
        </w:rPr>
      </w:pPr>
    </w:p>
    <w:p w:rsidR="00260A99" w:rsidRDefault="00260A99">
      <w:pPr>
        <w:rPr>
          <w:lang w:val="ru-RU"/>
        </w:rPr>
      </w:pPr>
    </w:p>
    <w:p w:rsidR="00FE1067" w:rsidRPr="00260A99" w:rsidRDefault="00260A99" w:rsidP="00260A99">
      <w:pPr>
        <w:tabs>
          <w:tab w:val="center" w:pos="7767"/>
        </w:tabs>
        <w:rPr>
          <w:lang w:val="ru-RU"/>
        </w:rPr>
        <w:sectPr w:rsidR="00FE1067" w:rsidRPr="00260A99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  <w:r>
        <w:rPr>
          <w:lang w:val="ru-RU"/>
        </w:rPr>
        <w:tab/>
      </w:r>
    </w:p>
    <w:p w:rsidR="00FE1067" w:rsidRPr="002852C4" w:rsidRDefault="00FE10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Падеж имён существительных. Определение падежа, в котором употреблено имя существительное.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Изменение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существительных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падежам и числам (склонение)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ий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ов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-ин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Склонение имён прилагательных.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5.10.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Местоимение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Личные местоимения, их 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ление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речи. Использование личных местоимений для устранения неоправданных повторов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Неопределённая форма глагола.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4814BF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Частица </w:t>
            </w: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её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4814BF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14BF" w:rsidRDefault="004814BF" w:rsidP="004814BF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4814BF" w:rsidP="004814BF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50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  <w:tr w:rsidR="00FE1067" w:rsidRPr="0013785D" w:rsidTr="00B844F6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Главные члены предложения — подлежащее и сказуемое.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Второстепенные члены предложения (без деления на виды).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распространённые и нераспространённые.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однородными членами предложения с союзами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без союзов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FE1067" w:rsidRPr="0013785D" w:rsidTr="00B844F6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правил правописания, изученных в 1 и 2 классах.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7.3.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ind w:left="72" w:right="1008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орфографического словаря для определения (уточнения) написания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проверке собственных и предложенных текстов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 w:rsidP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54" w:lineRule="auto"/>
              <w:ind w:left="72" w:right="4320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разделительный твёрдый знак;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непроизносимые согласные в корне слова;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мягкий знак после шипящих на конце имён существительных;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безударные гласные в падежных окончаниях имён существительных (на уровне наблюдения);- раздельное написание предлогов с личными местоимениями;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непроверяемые гласные и согласные (перечень слов в орфографическом словаре учебника);- раздельное написание частицы не с глаголами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B844F6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844F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Формулировка и аргументирование собственного мнения в диалоге и дискуссии. Умение договариваться и приходить к общему решению в совместной деятельности. Умение 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 w:rsidRPr="002852C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108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Ключевые слова в тексте.</w:t>
            </w:r>
          </w:p>
          <w:p w:rsidR="00FE1067" w:rsidRPr="002852C4" w:rsidRDefault="00D964C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8.8.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8.9.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B844F6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8.10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Изучающее, ознакомительное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B844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B844F6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432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</w:tbl>
    <w:p w:rsidR="00FE1067" w:rsidRDefault="00D964C3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0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E1067">
        <w:trPr>
          <w:trHeight w:hRule="exact" w:val="57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67" w:rsidRDefault="00FE1067"/>
        </w:tc>
      </w:tr>
      <w:tr w:rsidR="00FE1067" w:rsidRPr="0013785D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Сведения о русском языке</w:t>
            </w:r>
          </w:p>
        </w:tc>
      </w:tr>
      <w:tr w:rsidR="00FE1067" w:rsidRPr="0013785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как язык межнационального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44F6" w:rsidRDefault="00B844F6" w:rsidP="00B844F6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B844F6" w:rsidP="00B844F6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различными методами познания языка: наблюдение, анализ, лингвистический эксперимент, мини-исследование, проект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3D4052" w:rsidP="003D4052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2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</w:tbl>
    <w:p w:rsidR="00FE1067" w:rsidRDefault="00FE1067">
      <w:pPr>
        <w:autoSpaceDE w:val="0"/>
        <w:autoSpaceDN w:val="0"/>
        <w:spacing w:after="0" w:line="14" w:lineRule="exact"/>
      </w:pPr>
    </w:p>
    <w:p w:rsidR="00FE1067" w:rsidRPr="003D4052" w:rsidRDefault="00FE1067" w:rsidP="003D4052">
      <w:pPr>
        <w:sectPr w:rsidR="00FE1067" w:rsidRPr="003D4052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Default="00FE10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0878"/>
        <w:gridCol w:w="528"/>
        <w:gridCol w:w="1106"/>
        <w:gridCol w:w="1140"/>
        <w:gridCol w:w="1382"/>
      </w:tblGrid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  <w:tr w:rsidR="00FE1067" w:rsidRPr="0013785D" w:rsidTr="003D4052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Характеристика, сравнение, классификация звуков вне слова и в слове по заданным параметрам.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3D4052" w:rsidP="003D4052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3D4052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Звуко-буквенный разбор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3D4052" w:rsidP="003D4052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  <w:tr w:rsidR="00FE1067" w:rsidRPr="0013785D" w:rsidTr="003D4052">
        <w:trPr>
          <w:trHeight w:val="879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08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3D4052" w:rsidP="003D4052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3D4052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использованием в речи фразеологизмов (простые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3D4052" w:rsidP="003D4052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FE1067" w:rsidRPr="0013785D" w:rsidTr="003D4052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P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3D4052">
              <w:rPr>
                <w:w w:val="105"/>
                <w:sz w:val="16"/>
                <w:szCs w:val="16"/>
              </w:rPr>
              <w:t>Электронное</w:t>
            </w:r>
            <w:r w:rsidRPr="003D4052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D4052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3D4052">
              <w:rPr>
                <w:w w:val="105"/>
                <w:sz w:val="16"/>
                <w:szCs w:val="16"/>
              </w:rPr>
              <w:t>к</w:t>
            </w:r>
            <w:r w:rsidRPr="003D4052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3D4052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3D4052" w:rsidRDefault="003D4052" w:rsidP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3D4052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 слова. Состав неизменяемых слов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P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3D4052">
              <w:rPr>
                <w:w w:val="105"/>
                <w:sz w:val="16"/>
                <w:szCs w:val="16"/>
              </w:rPr>
              <w:t>Электронное</w:t>
            </w:r>
            <w:r w:rsidRPr="003D4052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D4052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3D4052">
              <w:rPr>
                <w:w w:val="105"/>
                <w:sz w:val="16"/>
                <w:szCs w:val="16"/>
              </w:rPr>
              <w:t>к</w:t>
            </w:r>
            <w:r w:rsidRPr="003D4052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3D4052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3D4052" w:rsidRDefault="003D4052" w:rsidP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3D4052">
        <w:trPr>
          <w:trHeight w:hRule="exact"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3D4052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4052" w:rsidRPr="003D4052" w:rsidRDefault="003D4052" w:rsidP="003D4052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3D4052">
              <w:rPr>
                <w:w w:val="105"/>
                <w:sz w:val="16"/>
                <w:szCs w:val="16"/>
              </w:rPr>
              <w:t>Электронное</w:t>
            </w:r>
            <w:r w:rsidRPr="003D4052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3D4052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3D4052">
              <w:rPr>
                <w:w w:val="105"/>
                <w:sz w:val="16"/>
                <w:szCs w:val="16"/>
              </w:rPr>
              <w:t>к</w:t>
            </w:r>
            <w:r w:rsidRPr="003D4052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3D4052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3D4052" w:rsidRDefault="003D4052" w:rsidP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4052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 речи самостоятельные и служебные.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4320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существительное. Повторение: склонение имён существительных; 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Несклоняемые имена существительные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1A13A3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Склонение имён прилагательных во множественном числе.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Местоимение. Личные местоимения. Повторение: личные местоимения 1-го и 3-го лица единственного и множественного числа; склонение личных местоимений.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спряжения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Предлог. Повторение: отличие предлогов от приставок.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5.10.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Союз; союзы и, а, но в простых и сложных предложениях.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Pr="002852C4" w:rsidRDefault="00260A99" w:rsidP="00260A99">
            <w:pPr>
              <w:rPr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Частица не, её значение (повторение)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3D405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FE1067" w:rsidRDefault="00260A99" w:rsidP="00260A99">
            <w:pPr>
              <w:rPr>
                <w:w w:val="105"/>
                <w:sz w:val="15"/>
                <w:lang w:val="ru-RU"/>
              </w:rPr>
            </w:pPr>
            <w:r w:rsidRPr="0031459C">
              <w:rPr>
                <w:w w:val="105"/>
                <w:sz w:val="15"/>
                <w:lang w:val="ru-RU"/>
              </w:rPr>
              <w:t>РЭШ.</w:t>
            </w:r>
          </w:p>
          <w:p w:rsidR="00260A99" w:rsidRPr="002852C4" w:rsidRDefault="00260A99" w:rsidP="00260A99">
            <w:pPr>
              <w:rPr>
                <w:lang w:val="ru-RU"/>
              </w:rPr>
            </w:pP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Повторение: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260A99">
            <w:pPr>
              <w:autoSpaceDE w:val="0"/>
              <w:autoSpaceDN w:val="0"/>
              <w:spacing w:before="78" w:after="0" w:line="230" w:lineRule="auto"/>
              <w:jc w:val="center"/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6.2.</w:t>
            </w:r>
            <w:r>
              <w:rPr>
                <w:lang w:val="ru-RU"/>
              </w:rPr>
              <w:tab/>
            </w:r>
            <w:r w:rsidR="00D964C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с однородными членами: без союзов, с союзами </w:t>
            </w:r>
            <w:r w:rsidRPr="002852C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а, но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одиночным союзом </w:t>
            </w:r>
            <w:r w:rsidRPr="002852C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Интонация перечисления в предложениях с однородными членами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2852C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бессоюзные сложные предложения (без называния терминов)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орфографического словаря для определения (уточнения) написания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проверке собственных и предложенных текстов.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1A13A3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безударные падежные окончания имён существительных (кроме существительных на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мя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ий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ие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ия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а также кроме собственных имён существительных на 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ов</w:t>
            </w:r>
            <w:proofErr w:type="spellEnd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-ин, 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ий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безударные падежные окончания имён прилагательных;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мягкий знак после шипящих на конце глаголов в форме 2-го лица единственного числа;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наличие или отсутствие мягкого знака в глаголах на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ться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2852C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тся</w:t>
            </w:r>
            <w:proofErr w:type="spellEnd"/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2852C4">
              <w:rPr>
                <w:lang w:val="ru-RU"/>
              </w:rPr>
              <w:br/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безударные личные окончания глаголов; знаки препинания в предложениях с однородными членами, соединёнными союзами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и, а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2852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</w:t>
            </w: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и без союзов.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7.5.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знаками препинания в сложном предложении, состоящем из двух простых.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Сочинение как вид письменной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Изучающее, ознакомительное чтение. Поиск информации, заданной в тексте в явном виде.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260A99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 w:rsidRPr="0013785D" w:rsidTr="00260A99">
        <w:trPr>
          <w:trHeight w:val="8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10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простых выводов на основе информации, содержащейся в тексте.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Интерпретация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содержащейся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тексте информации.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60A99" w:rsidRDefault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60A99" w:rsidRPr="00260A99" w:rsidRDefault="00260A99" w:rsidP="00260A99">
            <w:pPr>
              <w:pStyle w:val="TableParagraph"/>
              <w:spacing w:before="64" w:line="266" w:lineRule="auto"/>
              <w:ind w:left="78" w:right="341"/>
              <w:rPr>
                <w:sz w:val="16"/>
                <w:szCs w:val="16"/>
              </w:rPr>
            </w:pPr>
            <w:r w:rsidRPr="00260A99">
              <w:rPr>
                <w:w w:val="105"/>
                <w:sz w:val="16"/>
                <w:szCs w:val="16"/>
              </w:rPr>
              <w:t>Электронное</w:t>
            </w:r>
            <w:r w:rsidRPr="00260A99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spacing w:val="-1"/>
                <w:w w:val="105"/>
                <w:sz w:val="16"/>
                <w:szCs w:val="16"/>
              </w:rPr>
              <w:t xml:space="preserve">приложение </w:t>
            </w:r>
            <w:r w:rsidRPr="00260A99">
              <w:rPr>
                <w:w w:val="105"/>
                <w:sz w:val="16"/>
                <w:szCs w:val="16"/>
              </w:rPr>
              <w:t>к</w:t>
            </w:r>
            <w:r w:rsidRPr="00260A99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260A99">
              <w:rPr>
                <w:w w:val="105"/>
                <w:sz w:val="16"/>
                <w:szCs w:val="16"/>
              </w:rPr>
              <w:t>учебнику.</w:t>
            </w:r>
          </w:p>
          <w:p w:rsidR="00FE1067" w:rsidRPr="001A13A3" w:rsidRDefault="00260A99" w:rsidP="00260A9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60A99">
              <w:rPr>
                <w:rFonts w:ascii="Times New Roman" w:hAnsi="Times New Roman" w:cs="Times New Roman"/>
                <w:w w:val="105"/>
                <w:sz w:val="16"/>
                <w:szCs w:val="16"/>
                <w:lang w:val="ru-RU"/>
              </w:rPr>
              <w:t>РЭШ.</w:t>
            </w:r>
          </w:p>
        </w:tc>
      </w:tr>
      <w:tr w:rsidR="00FE1067">
        <w:trPr>
          <w:trHeight w:hRule="exact" w:val="34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50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3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  <w:tr w:rsidR="00FE1067">
        <w:trPr>
          <w:trHeight w:hRule="exact" w:val="328"/>
        </w:trPr>
        <w:tc>
          <w:tcPr>
            <w:tcW w:w="1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Pr="002852C4" w:rsidRDefault="00D964C3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2852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D964C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067" w:rsidRDefault="00FE1067"/>
        </w:tc>
      </w:tr>
    </w:tbl>
    <w:p w:rsidR="00FE1067" w:rsidRDefault="00FE1067">
      <w:pPr>
        <w:autoSpaceDE w:val="0"/>
        <w:autoSpaceDN w:val="0"/>
        <w:spacing w:after="0" w:line="14" w:lineRule="exact"/>
      </w:pPr>
    </w:p>
    <w:p w:rsidR="00FE1067" w:rsidRDefault="00FE1067">
      <w:pPr>
        <w:sectPr w:rsidR="00FE1067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E1067" w:rsidRDefault="00FE1067">
      <w:pPr>
        <w:autoSpaceDE w:val="0"/>
        <w:autoSpaceDN w:val="0"/>
        <w:spacing w:after="78" w:line="220" w:lineRule="exact"/>
      </w:pPr>
    </w:p>
    <w:p w:rsidR="00260A99" w:rsidRPr="00260A99" w:rsidRDefault="00260A99" w:rsidP="00260A99">
      <w:pPr>
        <w:rPr>
          <w:b/>
          <w:lang w:val="ru-RU"/>
        </w:rPr>
      </w:pPr>
      <w:r w:rsidRPr="00260A99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75B1F6" wp14:editId="1E3912D2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F50AD" id="Rectangle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bookmarkStart w:id="1" w:name="УЧЕБНО-МЕТОДИЧЕСКОЕ_ОБЕСПЕЧЕНИЕ_ОБРАЗОВА"/>
      <w:bookmarkEnd w:id="1"/>
      <w:r w:rsidRPr="00260A99">
        <w:rPr>
          <w:b/>
          <w:lang w:val="ru-RU"/>
        </w:rPr>
        <w:t>УЧЕБНО-МЕТОДИЧЕСКОЕ ОБЕСПЕЧЕНИЕ ОБРАЗОВАТЕЛЬНОГО ПРОЦЕССА</w:t>
      </w:r>
    </w:p>
    <w:p w:rsidR="00260A99" w:rsidRPr="00260A99" w:rsidRDefault="00260A99" w:rsidP="00260A99">
      <w:pPr>
        <w:rPr>
          <w:b/>
          <w:bCs/>
          <w:lang w:val="ru-RU"/>
        </w:rPr>
      </w:pPr>
      <w:bookmarkStart w:id="2" w:name="ОБЯЗАТЕЛЬНЫЕ_УЧЕБНЫЕ_МАТЕРИАЛЫ_ДЛЯ_УЧЕНИ"/>
      <w:bookmarkEnd w:id="2"/>
      <w:r w:rsidRPr="00260A99">
        <w:rPr>
          <w:b/>
          <w:bCs/>
          <w:lang w:val="ru-RU"/>
        </w:rPr>
        <w:t>ОБЯЗАТЕЛЬНЫЕ УЧЕБНЫЕ МАТЕРИАЛЫ ДЛЯ УЧЕНИКА</w:t>
      </w:r>
    </w:p>
    <w:p w:rsidR="00260A99" w:rsidRPr="00260A99" w:rsidRDefault="00260A99" w:rsidP="00260A99">
      <w:pPr>
        <w:rPr>
          <w:lang w:val="ru-RU"/>
        </w:rPr>
      </w:pPr>
      <w:proofErr w:type="spellStart"/>
      <w:r w:rsidRPr="00260A99">
        <w:rPr>
          <w:lang w:val="ru-RU"/>
        </w:rPr>
        <w:t>Канакина</w:t>
      </w:r>
      <w:proofErr w:type="spellEnd"/>
      <w:r w:rsidRPr="00260A99">
        <w:rPr>
          <w:lang w:val="ru-RU"/>
        </w:rPr>
        <w:t xml:space="preserve"> В.П., Горецкий В.Г., Русский язык. Учебник. 1</w:t>
      </w:r>
      <w:r w:rsidR="00275324">
        <w:rPr>
          <w:lang w:val="ru-RU"/>
        </w:rPr>
        <w:t>-4</w:t>
      </w:r>
      <w:r w:rsidRPr="00260A99">
        <w:rPr>
          <w:lang w:val="ru-RU"/>
        </w:rPr>
        <w:t xml:space="preserve"> класс. Акционерное общество «Издательство</w:t>
      </w:r>
    </w:p>
    <w:p w:rsidR="00260A99" w:rsidRPr="00260A99" w:rsidRDefault="00260A99" w:rsidP="00260A99">
      <w:pPr>
        <w:rPr>
          <w:lang w:val="ru-RU"/>
        </w:rPr>
      </w:pPr>
      <w:r w:rsidRPr="00260A99">
        <w:rPr>
          <w:lang w:val="ru-RU"/>
        </w:rPr>
        <w:t>«Просвещение»; Введите свой вариант:</w:t>
      </w:r>
    </w:p>
    <w:p w:rsidR="00260A99" w:rsidRPr="00260A99" w:rsidRDefault="00260A99" w:rsidP="00260A99">
      <w:pPr>
        <w:rPr>
          <w:b/>
          <w:bCs/>
          <w:lang w:val="ru-RU"/>
        </w:rPr>
      </w:pPr>
      <w:bookmarkStart w:id="3" w:name="МЕТОДИЧЕСКИЕ_МАТЕРИАЛЫ_ДЛЯ_УЧИТЕЛЯ"/>
      <w:bookmarkEnd w:id="3"/>
      <w:r w:rsidRPr="00260A99">
        <w:rPr>
          <w:b/>
          <w:bCs/>
          <w:lang w:val="ru-RU"/>
        </w:rPr>
        <w:t>МЕТОДИЧЕСКИЕ МАТЕРИАЛЫ ДЛЯ УЧИТЕЛЯ</w:t>
      </w:r>
    </w:p>
    <w:p w:rsidR="00260A99" w:rsidRPr="00260A99" w:rsidRDefault="00260A99" w:rsidP="00260A99">
      <w:pPr>
        <w:numPr>
          <w:ilvl w:val="0"/>
          <w:numId w:val="11"/>
        </w:numPr>
        <w:rPr>
          <w:lang w:val="ru-RU"/>
        </w:rPr>
      </w:pPr>
      <w:r w:rsidRPr="00260A99">
        <w:rPr>
          <w:lang w:val="ru-RU"/>
        </w:rPr>
        <w:t xml:space="preserve">«Единая коллекция цифровых образовательных ресурсов» - </w:t>
      </w:r>
      <w:r w:rsidR="0013785D">
        <w:fldChar w:fldCharType="begin"/>
      </w:r>
      <w:r w:rsidR="0013785D" w:rsidRPr="0013785D">
        <w:rPr>
          <w:lang w:val="ru-RU"/>
        </w:rPr>
        <w:instrText xml:space="preserve"> </w:instrText>
      </w:r>
      <w:r w:rsidR="0013785D">
        <w:instrText>HYPERLINK</w:instrText>
      </w:r>
      <w:r w:rsidR="0013785D" w:rsidRPr="0013785D">
        <w:rPr>
          <w:lang w:val="ru-RU"/>
        </w:rPr>
        <w:instrText xml:space="preserve"> "</w:instrText>
      </w:r>
      <w:r w:rsidR="0013785D">
        <w:instrText>http</w:instrText>
      </w:r>
      <w:r w:rsidR="0013785D" w:rsidRPr="0013785D">
        <w:rPr>
          <w:lang w:val="ru-RU"/>
        </w:rPr>
        <w:instrText>://</w:instrText>
      </w:r>
      <w:r w:rsidR="0013785D">
        <w:instrText>school</w:instrText>
      </w:r>
      <w:r w:rsidR="0013785D" w:rsidRPr="0013785D">
        <w:rPr>
          <w:lang w:val="ru-RU"/>
        </w:rPr>
        <w:instrText>-</w:instrText>
      </w:r>
      <w:r w:rsidR="0013785D">
        <w:instrText>collektion</w:instrText>
      </w:r>
      <w:r w:rsidR="0013785D" w:rsidRPr="0013785D">
        <w:rPr>
          <w:lang w:val="ru-RU"/>
        </w:rPr>
        <w:instrText>.</w:instrText>
      </w:r>
      <w:r w:rsidR="0013785D">
        <w:instrText>edu</w:instrText>
      </w:r>
      <w:r w:rsidR="0013785D" w:rsidRPr="0013785D">
        <w:rPr>
          <w:lang w:val="ru-RU"/>
        </w:rPr>
        <w:instrText>/</w:instrText>
      </w:r>
      <w:r w:rsidR="0013785D">
        <w:instrText>ru</w:instrText>
      </w:r>
      <w:r w:rsidR="0013785D" w:rsidRPr="0013785D">
        <w:rPr>
          <w:lang w:val="ru-RU"/>
        </w:rPr>
        <w:instrText>" \</w:instrText>
      </w:r>
      <w:r w:rsidR="0013785D">
        <w:instrText>h</w:instrText>
      </w:r>
      <w:r w:rsidR="0013785D" w:rsidRPr="0013785D">
        <w:rPr>
          <w:lang w:val="ru-RU"/>
        </w:rPr>
        <w:instrText xml:space="preserve"> </w:instrText>
      </w:r>
      <w:r w:rsidR="0013785D">
        <w:fldChar w:fldCharType="separate"/>
      </w:r>
      <w:r w:rsidRPr="00260A99">
        <w:rPr>
          <w:rStyle w:val="aff8"/>
          <w:lang w:val="ru-RU"/>
        </w:rPr>
        <w:t>http://school-collektion.edu/ru</w:t>
      </w:r>
      <w:r w:rsidR="0013785D">
        <w:rPr>
          <w:rStyle w:val="aff8"/>
          <w:lang w:val="ru-RU"/>
        </w:rPr>
        <w:fldChar w:fldCharType="end"/>
      </w:r>
    </w:p>
    <w:p w:rsidR="00260A99" w:rsidRPr="00260A99" w:rsidRDefault="00260A99" w:rsidP="00260A99">
      <w:pPr>
        <w:numPr>
          <w:ilvl w:val="0"/>
          <w:numId w:val="11"/>
        </w:numPr>
        <w:rPr>
          <w:lang w:val="ru-RU"/>
        </w:rPr>
      </w:pPr>
      <w:r w:rsidRPr="00260A99">
        <w:rPr>
          <w:lang w:val="ru-RU"/>
        </w:rPr>
        <w:t>«Федеральный центр информационных образовательных ресурсов» -</w:t>
      </w:r>
      <w:r w:rsidR="0013785D">
        <w:fldChar w:fldCharType="begin"/>
      </w:r>
      <w:r w:rsidR="0013785D" w:rsidRPr="0013785D">
        <w:rPr>
          <w:lang w:val="ru-RU"/>
        </w:rPr>
        <w:instrText xml:space="preserve"> </w:instrText>
      </w:r>
      <w:r w:rsidR="0013785D">
        <w:instrText>HYPERLINK</w:instrText>
      </w:r>
      <w:r w:rsidR="0013785D" w:rsidRPr="0013785D">
        <w:rPr>
          <w:lang w:val="ru-RU"/>
        </w:rPr>
        <w:instrText xml:space="preserve"> "</w:instrText>
      </w:r>
      <w:r w:rsidR="0013785D">
        <w:instrText>http</w:instrText>
      </w:r>
      <w:r w:rsidR="0013785D" w:rsidRPr="0013785D">
        <w:rPr>
          <w:lang w:val="ru-RU"/>
        </w:rPr>
        <w:instrText>://</w:instrText>
      </w:r>
      <w:r w:rsidR="0013785D">
        <w:instrText>fcior</w:instrText>
      </w:r>
      <w:r w:rsidR="0013785D" w:rsidRPr="0013785D">
        <w:rPr>
          <w:lang w:val="ru-RU"/>
        </w:rPr>
        <w:instrText>.</w:instrText>
      </w:r>
      <w:r w:rsidR="0013785D">
        <w:instrText>edu</w:instrText>
      </w:r>
      <w:r w:rsidR="0013785D" w:rsidRPr="0013785D">
        <w:rPr>
          <w:lang w:val="ru-RU"/>
        </w:rPr>
        <w:instrText>.</w:instrText>
      </w:r>
      <w:r w:rsidR="0013785D">
        <w:instrText>ru</w:instrText>
      </w:r>
      <w:r w:rsidR="0013785D" w:rsidRPr="0013785D">
        <w:rPr>
          <w:lang w:val="ru-RU"/>
        </w:rPr>
        <w:instrText>/" \</w:instrText>
      </w:r>
      <w:r w:rsidR="0013785D">
        <w:instrText>h</w:instrText>
      </w:r>
      <w:r w:rsidR="0013785D" w:rsidRPr="0013785D">
        <w:rPr>
          <w:lang w:val="ru-RU"/>
        </w:rPr>
        <w:instrText xml:space="preserve"> </w:instrText>
      </w:r>
      <w:r w:rsidR="0013785D">
        <w:fldChar w:fldCharType="separate"/>
      </w:r>
      <w:r w:rsidRPr="00260A99">
        <w:rPr>
          <w:rStyle w:val="aff8"/>
          <w:lang w:val="ru-RU"/>
        </w:rPr>
        <w:t>http://fcior.edu.ru,</w:t>
      </w:r>
      <w:r w:rsidR="0013785D">
        <w:rPr>
          <w:rStyle w:val="aff8"/>
          <w:lang w:val="ru-RU"/>
        </w:rPr>
        <w:fldChar w:fldCharType="end"/>
      </w:r>
      <w:r w:rsidRPr="00260A99">
        <w:rPr>
          <w:lang w:val="ru-RU"/>
        </w:rPr>
        <w:t xml:space="preserve"> </w:t>
      </w:r>
      <w:r w:rsidR="0013785D">
        <w:fldChar w:fldCharType="begin"/>
      </w:r>
      <w:r w:rsidR="0013785D" w:rsidRPr="0013785D">
        <w:rPr>
          <w:lang w:val="ru-RU"/>
        </w:rPr>
        <w:instrText xml:space="preserve"> </w:instrText>
      </w:r>
      <w:r w:rsidR="0013785D">
        <w:instrText>HYPERLINK</w:instrText>
      </w:r>
      <w:r w:rsidR="0013785D" w:rsidRPr="0013785D">
        <w:rPr>
          <w:lang w:val="ru-RU"/>
        </w:rPr>
        <w:instrText xml:space="preserve"> "</w:instrText>
      </w:r>
      <w:r w:rsidR="0013785D">
        <w:instrText>http</w:instrText>
      </w:r>
      <w:r w:rsidR="0013785D" w:rsidRPr="0013785D">
        <w:rPr>
          <w:lang w:val="ru-RU"/>
        </w:rPr>
        <w:instrText>://</w:instrText>
      </w:r>
      <w:r w:rsidR="0013785D">
        <w:instrText>eor</w:instrText>
      </w:r>
      <w:r w:rsidR="0013785D" w:rsidRPr="0013785D">
        <w:rPr>
          <w:lang w:val="ru-RU"/>
        </w:rPr>
        <w:instrText>.</w:instrText>
      </w:r>
      <w:r w:rsidR="0013785D">
        <w:instrText>edu</w:instrText>
      </w:r>
      <w:r w:rsidR="0013785D" w:rsidRPr="0013785D">
        <w:rPr>
          <w:lang w:val="ru-RU"/>
        </w:rPr>
        <w:instrText>.</w:instrText>
      </w:r>
      <w:r w:rsidR="0013785D">
        <w:instrText>ru</w:instrText>
      </w:r>
      <w:r w:rsidR="0013785D" w:rsidRPr="0013785D">
        <w:rPr>
          <w:lang w:val="ru-RU"/>
        </w:rPr>
        <w:instrText>/" \</w:instrText>
      </w:r>
      <w:r w:rsidR="0013785D">
        <w:instrText>h</w:instrText>
      </w:r>
      <w:r w:rsidR="0013785D" w:rsidRPr="0013785D">
        <w:rPr>
          <w:lang w:val="ru-RU"/>
        </w:rPr>
        <w:instrText xml:space="preserve"> </w:instrText>
      </w:r>
      <w:r w:rsidR="0013785D">
        <w:fldChar w:fldCharType="separate"/>
      </w:r>
      <w:r w:rsidRPr="00260A99">
        <w:rPr>
          <w:rStyle w:val="aff8"/>
          <w:lang w:val="ru-RU"/>
        </w:rPr>
        <w:t>http://eor.edu.ru</w:t>
      </w:r>
      <w:r w:rsidR="0013785D">
        <w:rPr>
          <w:rStyle w:val="aff8"/>
          <w:lang w:val="ru-RU"/>
        </w:rPr>
        <w:fldChar w:fldCharType="end"/>
      </w:r>
    </w:p>
    <w:p w:rsidR="00260A99" w:rsidRPr="00260A99" w:rsidRDefault="00260A99" w:rsidP="00260A99">
      <w:pPr>
        <w:numPr>
          <w:ilvl w:val="0"/>
          <w:numId w:val="11"/>
        </w:numPr>
        <w:rPr>
          <w:lang w:val="ru-RU"/>
        </w:rPr>
      </w:pPr>
      <w:r w:rsidRPr="00260A99">
        <w:rPr>
          <w:lang w:val="ru-RU"/>
        </w:rPr>
        <w:t>Каталог образовательных ресурсов сети Интернет для школы</w:t>
      </w:r>
      <w:r w:rsidR="0013785D">
        <w:fldChar w:fldCharType="begin"/>
      </w:r>
      <w:r w:rsidR="0013785D" w:rsidRPr="0013785D">
        <w:rPr>
          <w:lang w:val="ru-RU"/>
        </w:rPr>
        <w:instrText xml:space="preserve"> </w:instrText>
      </w:r>
      <w:r w:rsidR="0013785D">
        <w:instrText>HYPERLINK</w:instrText>
      </w:r>
      <w:r w:rsidR="0013785D" w:rsidRPr="0013785D">
        <w:rPr>
          <w:lang w:val="ru-RU"/>
        </w:rPr>
        <w:instrText xml:space="preserve"> "</w:instrText>
      </w:r>
      <w:r w:rsidR="0013785D">
        <w:instrText>http</w:instrText>
      </w:r>
      <w:r w:rsidR="0013785D" w:rsidRPr="0013785D">
        <w:rPr>
          <w:lang w:val="ru-RU"/>
        </w:rPr>
        <w:instrText>://</w:instrText>
      </w:r>
      <w:r w:rsidR="0013785D">
        <w:instrText>katalog</w:instrText>
      </w:r>
      <w:r w:rsidR="0013785D" w:rsidRPr="0013785D">
        <w:rPr>
          <w:lang w:val="ru-RU"/>
        </w:rPr>
        <w:instrText>.</w:instrText>
      </w:r>
      <w:r w:rsidR="0013785D">
        <w:instrText>iot</w:instrText>
      </w:r>
      <w:r w:rsidR="0013785D" w:rsidRPr="0013785D">
        <w:rPr>
          <w:lang w:val="ru-RU"/>
        </w:rPr>
        <w:instrText>.</w:instrText>
      </w:r>
      <w:r w:rsidR="0013785D">
        <w:instrText>ru</w:instrText>
      </w:r>
      <w:r w:rsidR="0013785D" w:rsidRPr="0013785D">
        <w:rPr>
          <w:lang w:val="ru-RU"/>
        </w:rPr>
        <w:instrText>/" \</w:instrText>
      </w:r>
      <w:r w:rsidR="0013785D">
        <w:instrText>h</w:instrText>
      </w:r>
      <w:r w:rsidR="0013785D" w:rsidRPr="0013785D">
        <w:rPr>
          <w:lang w:val="ru-RU"/>
        </w:rPr>
        <w:instrText xml:space="preserve"> </w:instrText>
      </w:r>
      <w:r w:rsidR="0013785D">
        <w:fldChar w:fldCharType="separate"/>
      </w:r>
      <w:r w:rsidRPr="00260A99">
        <w:rPr>
          <w:rStyle w:val="aff8"/>
          <w:lang w:val="ru-RU"/>
        </w:rPr>
        <w:t>http://katalog.iot.ru/</w:t>
      </w:r>
      <w:r w:rsidR="0013785D">
        <w:rPr>
          <w:rStyle w:val="aff8"/>
          <w:lang w:val="ru-RU"/>
        </w:rPr>
        <w:fldChar w:fldCharType="end"/>
      </w:r>
    </w:p>
    <w:p w:rsidR="00260A99" w:rsidRPr="00260A99" w:rsidRDefault="00260A99" w:rsidP="00260A99">
      <w:pPr>
        <w:numPr>
          <w:ilvl w:val="0"/>
          <w:numId w:val="11"/>
        </w:numPr>
        <w:rPr>
          <w:lang w:val="ru-RU"/>
        </w:rPr>
      </w:pPr>
      <w:r w:rsidRPr="00260A99">
        <w:rPr>
          <w:lang w:val="ru-RU"/>
        </w:rPr>
        <w:t>Библиотека материалов для начальной школы</w:t>
      </w:r>
      <w:r w:rsidR="0013785D">
        <w:fldChar w:fldCharType="begin"/>
      </w:r>
      <w:r w:rsidR="0013785D" w:rsidRPr="0013785D">
        <w:rPr>
          <w:lang w:val="ru-RU"/>
        </w:rPr>
        <w:instrText xml:space="preserve"> </w:instrText>
      </w:r>
      <w:r w:rsidR="0013785D">
        <w:instrText>HYPERLINK</w:instrText>
      </w:r>
      <w:r w:rsidR="0013785D" w:rsidRPr="0013785D">
        <w:rPr>
          <w:lang w:val="ru-RU"/>
        </w:rPr>
        <w:instrText xml:space="preserve"> "</w:instrText>
      </w:r>
      <w:r w:rsidR="0013785D">
        <w:instrText>http</w:instrText>
      </w:r>
      <w:r w:rsidR="0013785D" w:rsidRPr="0013785D">
        <w:rPr>
          <w:lang w:val="ru-RU"/>
        </w:rPr>
        <w:instrText>://</w:instrText>
      </w:r>
      <w:r w:rsidR="0013785D">
        <w:instrText>www</w:instrText>
      </w:r>
      <w:r w:rsidR="0013785D" w:rsidRPr="0013785D">
        <w:rPr>
          <w:lang w:val="ru-RU"/>
        </w:rPr>
        <w:instrText>.</w:instrText>
      </w:r>
      <w:r w:rsidR="0013785D">
        <w:instrText>nachalka</w:instrText>
      </w:r>
      <w:r w:rsidR="0013785D" w:rsidRPr="0013785D">
        <w:rPr>
          <w:lang w:val="ru-RU"/>
        </w:rPr>
        <w:instrText>.</w:instrText>
      </w:r>
      <w:r w:rsidR="0013785D">
        <w:instrText>com</w:instrText>
      </w:r>
      <w:r w:rsidR="0013785D" w:rsidRPr="0013785D">
        <w:rPr>
          <w:lang w:val="ru-RU"/>
        </w:rPr>
        <w:instrText>/</w:instrText>
      </w:r>
      <w:r w:rsidR="0013785D">
        <w:instrText>biblioteka</w:instrText>
      </w:r>
      <w:r w:rsidR="0013785D" w:rsidRPr="0013785D">
        <w:rPr>
          <w:lang w:val="ru-RU"/>
        </w:rPr>
        <w:instrText>" \</w:instrText>
      </w:r>
      <w:r w:rsidR="0013785D">
        <w:instrText>h</w:instrText>
      </w:r>
      <w:r w:rsidR="0013785D" w:rsidRPr="0013785D">
        <w:rPr>
          <w:lang w:val="ru-RU"/>
        </w:rPr>
        <w:instrText xml:space="preserve"> </w:instrText>
      </w:r>
      <w:r w:rsidR="0013785D">
        <w:fldChar w:fldCharType="separate"/>
      </w:r>
      <w:r w:rsidRPr="00260A99">
        <w:rPr>
          <w:rStyle w:val="aff8"/>
          <w:lang w:val="ru-RU"/>
        </w:rPr>
        <w:t>http://www.nachalka.com/biblioteka</w:t>
      </w:r>
      <w:r w:rsidR="0013785D">
        <w:rPr>
          <w:rStyle w:val="aff8"/>
          <w:lang w:val="ru-RU"/>
        </w:rPr>
        <w:fldChar w:fldCharType="end"/>
      </w:r>
    </w:p>
    <w:p w:rsidR="00260A99" w:rsidRPr="00260A99" w:rsidRDefault="00260A99" w:rsidP="00260A99">
      <w:pPr>
        <w:numPr>
          <w:ilvl w:val="0"/>
          <w:numId w:val="11"/>
        </w:numPr>
        <w:rPr>
          <w:lang w:val="ru-RU"/>
        </w:rPr>
      </w:pPr>
      <w:r w:rsidRPr="00260A99">
        <w:rPr>
          <w:lang w:val="ru-RU"/>
        </w:rPr>
        <w:t>Русский язык. Методическое пособие с поурочными разработками. 1 класс, Климанова Л.Ф., Макеева</w:t>
      </w:r>
    </w:p>
    <w:p w:rsidR="00260A99" w:rsidRPr="00260A99" w:rsidRDefault="00260A99" w:rsidP="00260A99">
      <w:pPr>
        <w:rPr>
          <w:lang w:val="ru-RU"/>
        </w:rPr>
      </w:pPr>
      <w:r w:rsidRPr="00260A99">
        <w:rPr>
          <w:lang w:val="ru-RU"/>
        </w:rPr>
        <w:t>С.Г</w:t>
      </w:r>
    </w:p>
    <w:p w:rsidR="00260A99" w:rsidRPr="00260A99" w:rsidRDefault="00260A99" w:rsidP="00260A99">
      <w:pPr>
        <w:rPr>
          <w:lang w:val="ru-RU"/>
        </w:rPr>
      </w:pPr>
    </w:p>
    <w:p w:rsidR="00260A99" w:rsidRPr="00260A99" w:rsidRDefault="00260A99" w:rsidP="00260A99">
      <w:pPr>
        <w:rPr>
          <w:b/>
          <w:bCs/>
          <w:lang w:val="ru-RU"/>
        </w:rPr>
      </w:pPr>
      <w:bookmarkStart w:id="4" w:name="ЦИФРОВЫЕ_ОБРАЗОВАТЕЛЬНЫЕ_РЕСУРСЫ_И_РЕСУР"/>
      <w:bookmarkEnd w:id="4"/>
      <w:r w:rsidRPr="00260A99">
        <w:rPr>
          <w:b/>
          <w:bCs/>
          <w:lang w:val="ru-RU"/>
        </w:rPr>
        <w:t>ЦИФРОВЫЕ ОБРАЗОВАТЕЛЬНЫЕ РЕСУРСЫ И РЕСУРСЫ СЕТИ ИНТЕРНЕТ</w:t>
      </w:r>
    </w:p>
    <w:p w:rsidR="00260A99" w:rsidRPr="00260A99" w:rsidRDefault="00260A99" w:rsidP="00260A99">
      <w:pPr>
        <w:rPr>
          <w:lang w:val="ru-RU"/>
        </w:rPr>
      </w:pPr>
      <w:r w:rsidRPr="00260A99">
        <w:rPr>
          <w:lang w:val="ru-RU"/>
        </w:rPr>
        <w:t xml:space="preserve">1.Образовательная платформа: </w:t>
      </w:r>
      <w:proofErr w:type="spellStart"/>
      <w:r w:rsidRPr="00260A99">
        <w:rPr>
          <w:lang w:val="ru-RU"/>
        </w:rPr>
        <w:t>Учу.ру</w:t>
      </w:r>
      <w:proofErr w:type="spellEnd"/>
      <w:r w:rsidRPr="00260A99">
        <w:rPr>
          <w:lang w:val="ru-RU"/>
        </w:rPr>
        <w:t xml:space="preserve"> https://uchi.ru/teachers/stats/main </w:t>
      </w:r>
      <w:proofErr w:type="gramStart"/>
      <w:r w:rsidRPr="00260A99">
        <w:rPr>
          <w:lang w:val="ru-RU"/>
        </w:rPr>
        <w:t>2.Образовательная</w:t>
      </w:r>
      <w:proofErr w:type="gramEnd"/>
      <w:r w:rsidRPr="00260A99">
        <w:rPr>
          <w:lang w:val="ru-RU"/>
        </w:rPr>
        <w:t xml:space="preserve"> платформа: Российская электронная школа https://resh.edu.ru/ 3.Электронное приложение к учебнику</w:t>
      </w:r>
    </w:p>
    <w:p w:rsidR="00260A99" w:rsidRPr="00260A99" w:rsidRDefault="00260A99" w:rsidP="00260A99">
      <w:pPr>
        <w:rPr>
          <w:lang w:val="ru-RU"/>
        </w:rPr>
        <w:sectPr w:rsidR="00260A99" w:rsidRPr="00260A99">
          <w:pgSz w:w="11900" w:h="16840"/>
          <w:pgMar w:top="520" w:right="560" w:bottom="280" w:left="560" w:header="720" w:footer="720" w:gutter="0"/>
          <w:cols w:space="720"/>
        </w:sectPr>
      </w:pPr>
    </w:p>
    <w:p w:rsidR="00260A99" w:rsidRPr="00260A99" w:rsidRDefault="00260A99" w:rsidP="00260A99">
      <w:pPr>
        <w:rPr>
          <w:b/>
          <w:bCs/>
          <w:lang w:val="ru-RU"/>
        </w:rPr>
      </w:pPr>
      <w:r w:rsidRPr="00260A99">
        <w:rPr>
          <w:b/>
          <w:bCs/>
          <w:noProof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0E93BDB6" wp14:editId="54E1A42A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86D69" id="Rectangle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bookmarkStart w:id="5" w:name="МАТЕРИАЛЬНО-ТЕХНИЧЕСКОЕ_ОБЕСПЕЧЕНИЕ_ОБРА"/>
      <w:bookmarkEnd w:id="5"/>
      <w:r w:rsidRPr="00260A99">
        <w:rPr>
          <w:b/>
          <w:bCs/>
          <w:lang w:val="ru-RU"/>
        </w:rPr>
        <w:t>МАТЕРИАЛЬНО-ТЕХНИЧЕСКОЕ ОБЕСПЕЧЕНИЕ ОБРАЗОВАТЕЛЬНОГО ПРОЦЕССА</w:t>
      </w:r>
    </w:p>
    <w:p w:rsidR="00260A99" w:rsidRPr="00260A99" w:rsidRDefault="00260A99" w:rsidP="00260A99">
      <w:pPr>
        <w:rPr>
          <w:b/>
          <w:lang w:val="ru-RU"/>
        </w:rPr>
      </w:pPr>
      <w:bookmarkStart w:id="6" w:name="УЧЕБНОЕ_ОБОРУДОВАНИЕ"/>
      <w:bookmarkEnd w:id="6"/>
      <w:r w:rsidRPr="00260A99">
        <w:rPr>
          <w:b/>
          <w:lang w:val="ru-RU"/>
        </w:rPr>
        <w:t>УЧЕБНОЕ ОБОРУДОВАНИЕ</w:t>
      </w:r>
    </w:p>
    <w:p w:rsidR="00260A99" w:rsidRPr="00260A99" w:rsidRDefault="00260A99" w:rsidP="00260A99">
      <w:pPr>
        <w:rPr>
          <w:lang w:val="ru-RU"/>
        </w:rPr>
      </w:pPr>
      <w:r w:rsidRPr="00260A99">
        <w:rPr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260A99" w:rsidRPr="00260A99" w:rsidRDefault="00260A99" w:rsidP="00260A99">
      <w:pPr>
        <w:rPr>
          <w:lang w:val="ru-RU"/>
        </w:rPr>
      </w:pPr>
      <w:r w:rsidRPr="00260A99">
        <w:rPr>
          <w:lang w:val="ru-RU"/>
        </w:rPr>
        <w:t>Наборы сюжетных (предметных) картинок в соответствии с тематикой</w:t>
      </w:r>
    </w:p>
    <w:p w:rsidR="00260A99" w:rsidRPr="00260A99" w:rsidRDefault="00260A99" w:rsidP="00260A99">
      <w:pPr>
        <w:rPr>
          <w:lang w:val="ru-RU"/>
        </w:rPr>
      </w:pPr>
    </w:p>
    <w:p w:rsidR="00260A99" w:rsidRPr="00260A99" w:rsidRDefault="00260A99" w:rsidP="00260A99">
      <w:pPr>
        <w:rPr>
          <w:b/>
          <w:bCs/>
          <w:lang w:val="ru-RU"/>
        </w:rPr>
      </w:pPr>
      <w:bookmarkStart w:id="7" w:name="ОБОРУДОВАНИЕ_ДЛЯ_ПРОВЕДЕНИЯ_ПРАКТИЧЕСКИХ"/>
      <w:bookmarkEnd w:id="7"/>
      <w:r w:rsidRPr="00260A99">
        <w:rPr>
          <w:b/>
          <w:bCs/>
          <w:lang w:val="ru-RU"/>
        </w:rPr>
        <w:t>ОБОРУДОВАНИЕ ДЛЯ ПРОВЕДЕНИЯ ПРАКТИЧЕСКИХ РАБОТ</w:t>
      </w:r>
    </w:p>
    <w:p w:rsidR="00260A99" w:rsidRPr="00260A99" w:rsidRDefault="00260A99" w:rsidP="00260A99">
      <w:pPr>
        <w:numPr>
          <w:ilvl w:val="0"/>
          <w:numId w:val="10"/>
        </w:numPr>
        <w:rPr>
          <w:lang w:val="ru-RU"/>
        </w:rPr>
      </w:pPr>
      <w:r w:rsidRPr="00260A99">
        <w:rPr>
          <w:lang w:val="ru-RU"/>
        </w:rPr>
        <w:t>Интерактивная доска.</w:t>
      </w:r>
    </w:p>
    <w:p w:rsidR="00260A99" w:rsidRPr="00260A99" w:rsidRDefault="00260A99" w:rsidP="00260A99">
      <w:pPr>
        <w:numPr>
          <w:ilvl w:val="0"/>
          <w:numId w:val="10"/>
        </w:numPr>
        <w:rPr>
          <w:lang w:val="ru-RU"/>
        </w:rPr>
      </w:pPr>
      <w:r w:rsidRPr="00260A99">
        <w:rPr>
          <w:lang w:val="ru-RU"/>
        </w:rPr>
        <w:t>Ноутбук</w:t>
      </w:r>
    </w:p>
    <w:p w:rsidR="00260A99" w:rsidRPr="00260A99" w:rsidRDefault="00260A99" w:rsidP="00260A99">
      <w:pPr>
        <w:numPr>
          <w:ilvl w:val="0"/>
          <w:numId w:val="10"/>
        </w:numPr>
        <w:rPr>
          <w:lang w:val="ru-RU"/>
        </w:rPr>
      </w:pPr>
      <w:r w:rsidRPr="00260A99">
        <w:rPr>
          <w:lang w:val="ru-RU"/>
        </w:rPr>
        <w:t>Классная магнитная доска</w:t>
      </w:r>
    </w:p>
    <w:p w:rsidR="00FE1067" w:rsidRPr="002852C4" w:rsidRDefault="00FE1067">
      <w:pPr>
        <w:rPr>
          <w:lang w:val="ru-RU"/>
        </w:rPr>
        <w:sectPr w:rsidR="00FE1067" w:rsidRPr="002852C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64C3" w:rsidRPr="002852C4" w:rsidRDefault="00D964C3">
      <w:pPr>
        <w:rPr>
          <w:lang w:val="ru-RU"/>
        </w:rPr>
      </w:pPr>
    </w:p>
    <w:sectPr w:rsidR="00D964C3" w:rsidRPr="002852C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panose1 w:val="02060603050605020204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4D1726D"/>
    <w:multiLevelType w:val="hybridMultilevel"/>
    <w:tmpl w:val="0E9A88C8"/>
    <w:lvl w:ilvl="0" w:tplc="C4580CF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7684B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452314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02D05A2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A9AB16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854E3D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E62711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72317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0024E0B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0" w15:restartNumberingAfterBreak="0">
    <w:nsid w:val="789B151E"/>
    <w:multiLevelType w:val="hybridMultilevel"/>
    <w:tmpl w:val="A726C892"/>
    <w:lvl w:ilvl="0" w:tplc="1D96733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4A901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20A2D4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001A49C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7B010C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645A70B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07E3DC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3A80C6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E3056A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3785D"/>
    <w:rsid w:val="0015074B"/>
    <w:rsid w:val="001A13A3"/>
    <w:rsid w:val="001B3FC1"/>
    <w:rsid w:val="00260A99"/>
    <w:rsid w:val="00275324"/>
    <w:rsid w:val="002852C4"/>
    <w:rsid w:val="0029639D"/>
    <w:rsid w:val="0031459C"/>
    <w:rsid w:val="00326F90"/>
    <w:rsid w:val="003D4052"/>
    <w:rsid w:val="004732A5"/>
    <w:rsid w:val="004814BF"/>
    <w:rsid w:val="00AA1D8D"/>
    <w:rsid w:val="00B47730"/>
    <w:rsid w:val="00B844F6"/>
    <w:rsid w:val="00B942A9"/>
    <w:rsid w:val="00CB0664"/>
    <w:rsid w:val="00D964C3"/>
    <w:rsid w:val="00FC693F"/>
    <w:rsid w:val="00FD719D"/>
    <w:rsid w:val="00FE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C1D63"/>
  <w14:defaultImageDpi w14:val="300"/>
  <w15:docId w15:val="{2C1F71F3-3309-410D-8C7E-676907E4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2852C4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character" w:styleId="aff8">
    <w:name w:val="Hyperlink"/>
    <w:basedOn w:val="a2"/>
    <w:uiPriority w:val="99"/>
    <w:unhideWhenUsed/>
    <w:rsid w:val="00260A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9E057F-E596-42B7-8442-713FA3E1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44</Pages>
  <Words>12469</Words>
  <Characters>71074</Characters>
  <Application>Microsoft Office Word</Application>
  <DocSecurity>0</DocSecurity>
  <Lines>592</Lines>
  <Paragraphs>166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83377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6</cp:revision>
  <dcterms:created xsi:type="dcterms:W3CDTF">2022-10-01T06:41:00Z</dcterms:created>
  <dcterms:modified xsi:type="dcterms:W3CDTF">2022-10-10T16:13:00Z</dcterms:modified>
  <cp:category/>
</cp:coreProperties>
</file>